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Cs w:val="0"/>
          <w:color w:val="7F7F7F" w:themeColor="text1" w:themeTint="80"/>
          <w:sz w:val="20"/>
          <w:szCs w:val="22"/>
        </w:rPr>
        <w:id w:val="23717196"/>
        <w:placeholder>
          <w:docPart w:val="93A30D0A6580C84F87DD8C06E6DBD1EE"/>
        </w:placeholder>
      </w:sdtPr>
      <w:sdtEndPr>
        <w:rPr>
          <w:rFonts w:ascii="Franklin Gothic Book" w:hAnsi="Franklin Gothic Book"/>
          <w:iCs/>
          <w:szCs w:val="20"/>
        </w:rPr>
      </w:sdtEndPr>
      <w:sdtContent>
        <w:p w14:paraId="32AF6E26" w14:textId="77777777" w:rsidR="00242D32" w:rsidRPr="00242D32" w:rsidRDefault="00242D32" w:rsidP="00242D32">
          <w:pPr>
            <w:pStyle w:val="Heading1"/>
            <w:tabs>
              <w:tab w:val="left" w:pos="6260"/>
            </w:tabs>
            <w:spacing w:line="360" w:lineRule="auto"/>
            <w:rPr>
              <w:rStyle w:val="QuoteChar"/>
            </w:rPr>
          </w:pPr>
          <w:r w:rsidRPr="00242D32">
            <w:rPr>
              <w:rStyle w:val="QuoteChar"/>
            </w:rPr>
            <w:t>Global Clean Energy Shift is Picking Up Steam</w:t>
          </w:r>
        </w:p>
        <w:p w14:paraId="0F7536C9" w14:textId="282CC362" w:rsidR="00242D32" w:rsidRPr="00242D32" w:rsidRDefault="00242D32" w:rsidP="00242D32">
          <w:pPr>
            <w:pStyle w:val="NoSpacing"/>
            <w:rPr>
              <w:rFonts w:eastAsiaTheme="majorEastAsia" w:cstheme="majorBidi"/>
              <w:color w:val="424E59" w:themeColor="text2"/>
            </w:rPr>
          </w:pPr>
          <w:r w:rsidRPr="00242D32">
            <w:t>Report Flags the Top 10 Clean Energy Trends Propelling Solutions to Climate Crisis</w:t>
          </w:r>
        </w:p>
        <w:p w14:paraId="0D0C45A3" w14:textId="24ADFD8F" w:rsidR="00C3427C" w:rsidRDefault="005F5412" w:rsidP="00C3427C">
          <w:pPr>
            <w:pStyle w:val="BodyText"/>
            <w:rPr>
              <w:iCs/>
            </w:rPr>
          </w:pPr>
          <w:r>
            <w:br/>
          </w:r>
          <w:r w:rsidR="00242D32">
            <w:br/>
          </w:r>
          <w:r w:rsidR="00242D32" w:rsidRPr="00C3427C">
            <w:rPr>
              <w:color w:val="49ADBB" w:themeColor="accent1"/>
            </w:rPr>
            <w:t>MEDIA RELEASE —</w:t>
          </w:r>
          <w:r w:rsidR="00CC2016">
            <w:rPr>
              <w:color w:val="49ADBB" w:themeColor="accent1"/>
            </w:rPr>
            <w:t xml:space="preserve"> </w:t>
          </w:r>
          <w:bookmarkStart w:id="0" w:name="_GoBack"/>
          <w:bookmarkEnd w:id="0"/>
          <w:r w:rsidR="00242D32" w:rsidRPr="00C3427C">
            <w:rPr>
              <w:color w:val="49ADBB" w:themeColor="accent1"/>
            </w:rPr>
            <w:t>JULY 7, 2015</w:t>
          </w:r>
          <w:r w:rsidR="00254AF8">
            <w:rPr>
              <w:color w:val="49ADBB" w:themeColor="accent1"/>
            </w:rPr>
            <w:br/>
          </w:r>
        </w:p>
      </w:sdtContent>
    </w:sdt>
    <w:p w14:paraId="452BCEBF" w14:textId="2AD828ED" w:rsidR="00C3427C" w:rsidRPr="00C3427C" w:rsidRDefault="00C3427C" w:rsidP="00C3427C">
      <w:pPr>
        <w:pStyle w:val="BodyText"/>
        <w:rPr>
          <w:iCs/>
        </w:rPr>
      </w:pPr>
      <w:r w:rsidRPr="00C3427C">
        <w:rPr>
          <w:iCs/>
        </w:rPr>
        <w:t>TORONTO — As leaders from across the Americas kick off a three-day climate summit, a new online report details the top trends that are defining and driving the global shift to clean and renewable energy.</w:t>
      </w:r>
    </w:p>
    <w:p w14:paraId="7C0150F0" w14:textId="1C107249" w:rsidR="00C3427C" w:rsidRPr="00C3427C" w:rsidRDefault="00C3427C" w:rsidP="00C3427C">
      <w:pPr>
        <w:pStyle w:val="BodyText"/>
        <w:rPr>
          <w:iCs/>
        </w:rPr>
      </w:pPr>
      <w:r w:rsidRPr="00C3427C">
        <w:rPr>
          <w:i/>
          <w:iCs/>
        </w:rPr>
        <w:t>Tracking the Energy Revolution - Global 2015</w:t>
      </w:r>
      <w:r w:rsidRPr="00C3427C">
        <w:rPr>
          <w:iCs/>
        </w:rPr>
        <w:t xml:space="preserve"> flags the 10 most important clean-energy technology, policy, and business trends worldwide. It touches on the fossil fuel divestment movement, Tesla’s battery-storage revolution, the dropping installation costs that are driving an unprecedented build-out of solar and wind farms around the world, and more.</w:t>
      </w:r>
    </w:p>
    <w:p w14:paraId="598AFA34" w14:textId="2D67735E" w:rsidR="00C3427C" w:rsidRPr="00C3427C" w:rsidRDefault="00C3427C" w:rsidP="00C3427C">
      <w:pPr>
        <w:pStyle w:val="BodyText"/>
        <w:rPr>
          <w:iCs/>
        </w:rPr>
      </w:pPr>
      <w:r w:rsidRPr="00C3427C">
        <w:rPr>
          <w:iCs/>
        </w:rPr>
        <w:t>Sift through the top trends, and three themes emerge:</w:t>
      </w:r>
      <w:r>
        <w:rPr>
          <w:iCs/>
        </w:rPr>
        <w:br/>
      </w:r>
    </w:p>
    <w:p w14:paraId="75C5AEF4" w14:textId="14930EB3" w:rsidR="00C3427C" w:rsidRPr="00263D51" w:rsidRDefault="00C3427C" w:rsidP="00C3427C">
      <w:pPr>
        <w:pStyle w:val="BodyText"/>
        <w:numPr>
          <w:ilvl w:val="0"/>
          <w:numId w:val="29"/>
        </w:numPr>
        <w:rPr>
          <w:rStyle w:val="IntenseEmphasis"/>
        </w:rPr>
      </w:pPr>
      <w:r w:rsidRPr="00263D51">
        <w:rPr>
          <w:rStyle w:val="IntenseEmphasis"/>
        </w:rPr>
        <w:t xml:space="preserve">It’s working; renewable energy is helping to combat climate change. </w:t>
      </w:r>
    </w:p>
    <w:p w14:paraId="60776DEF" w14:textId="3BD5CFD6" w:rsidR="00C3427C" w:rsidRPr="00C3427C" w:rsidRDefault="00C3427C" w:rsidP="00C3427C">
      <w:pPr>
        <w:pStyle w:val="BodyText"/>
        <w:ind w:left="720"/>
        <w:rPr>
          <w:iCs/>
        </w:rPr>
      </w:pPr>
      <w:r w:rsidRPr="00C3427C">
        <w:rPr>
          <w:iCs/>
        </w:rPr>
        <w:t xml:space="preserve">For the first time, compelling evidence has emerged that the billions of dollars being invested in clean energy and efficiency are starting to slow the rise of carbon pollution. </w:t>
      </w:r>
    </w:p>
    <w:p w14:paraId="24E5C6C2" w14:textId="77777777" w:rsidR="00C3427C" w:rsidRPr="00C3427C" w:rsidRDefault="00C3427C" w:rsidP="00C3427C">
      <w:pPr>
        <w:pStyle w:val="BodyText"/>
        <w:rPr>
          <w:iCs/>
        </w:rPr>
      </w:pPr>
    </w:p>
    <w:p w14:paraId="1E06D2AD" w14:textId="46419633" w:rsidR="00C3427C" w:rsidRPr="00263D51" w:rsidRDefault="00C3427C" w:rsidP="00C3427C">
      <w:pPr>
        <w:pStyle w:val="BodyText"/>
        <w:ind w:firstLine="426"/>
        <w:rPr>
          <w:rStyle w:val="IntenseEmphasis"/>
        </w:rPr>
      </w:pPr>
      <w:r w:rsidRPr="00263D51">
        <w:rPr>
          <w:rStyle w:val="IntenseEmphasis"/>
        </w:rPr>
        <w:t xml:space="preserve">2. </w:t>
      </w:r>
      <w:r w:rsidR="00A6313A" w:rsidRPr="00263D51">
        <w:rPr>
          <w:rStyle w:val="IntenseEmphasis"/>
        </w:rPr>
        <w:t xml:space="preserve"> </w:t>
      </w:r>
      <w:r w:rsidRPr="00263D51">
        <w:rPr>
          <w:rStyle w:val="IntenseEmphasis"/>
        </w:rPr>
        <w:t>Innovation is driving down costs and making clean energy more accessible.</w:t>
      </w:r>
    </w:p>
    <w:p w14:paraId="06CCF44B" w14:textId="77777777" w:rsidR="00C3427C" w:rsidRPr="00C3427C" w:rsidRDefault="00C3427C" w:rsidP="00C3427C">
      <w:pPr>
        <w:pStyle w:val="BodyText"/>
        <w:ind w:left="720"/>
        <w:rPr>
          <w:iCs/>
        </w:rPr>
      </w:pPr>
      <w:r w:rsidRPr="00C3427C">
        <w:rPr>
          <w:iCs/>
        </w:rPr>
        <w:t xml:space="preserve">Tesla’s </w:t>
      </w:r>
      <w:proofErr w:type="spellStart"/>
      <w:r w:rsidRPr="00C3427C">
        <w:rPr>
          <w:iCs/>
        </w:rPr>
        <w:t>Gigafactory</w:t>
      </w:r>
      <w:proofErr w:type="spellEnd"/>
      <w:r w:rsidRPr="00C3427C">
        <w:rPr>
          <w:iCs/>
        </w:rPr>
        <w:t xml:space="preserve"> will effectively double the global supply of lithium batteries, ultimately making electric vehicles cheaper and the pairing of home solar and power storage more accessible.</w:t>
      </w:r>
    </w:p>
    <w:p w14:paraId="7FC4929F" w14:textId="77777777" w:rsidR="00C3427C" w:rsidRPr="00C3427C" w:rsidRDefault="00C3427C" w:rsidP="00C3427C">
      <w:pPr>
        <w:pStyle w:val="BodyText"/>
        <w:rPr>
          <w:iCs/>
        </w:rPr>
      </w:pPr>
    </w:p>
    <w:p w14:paraId="3339D280" w14:textId="20A5186C" w:rsidR="00C3427C" w:rsidRPr="00263D51" w:rsidRDefault="00C3427C" w:rsidP="000F4FEE">
      <w:pPr>
        <w:pStyle w:val="BodyText"/>
        <w:ind w:left="426"/>
        <w:rPr>
          <w:rStyle w:val="IntenseEmphasis"/>
        </w:rPr>
      </w:pPr>
      <w:r w:rsidRPr="00263D51">
        <w:rPr>
          <w:rStyle w:val="IntenseEmphasis"/>
        </w:rPr>
        <w:t xml:space="preserve">3. </w:t>
      </w:r>
      <w:r w:rsidR="006A580D" w:rsidRPr="00263D51">
        <w:rPr>
          <w:rStyle w:val="IntenseEmphasis"/>
        </w:rPr>
        <w:t xml:space="preserve"> C</w:t>
      </w:r>
      <w:r w:rsidRPr="00263D51">
        <w:rPr>
          <w:rStyle w:val="IntenseEmphasis"/>
        </w:rPr>
        <w:t xml:space="preserve">arbon pricing is fast becoming “the new normal.” </w:t>
      </w:r>
    </w:p>
    <w:p w14:paraId="4C4D5257" w14:textId="77777777" w:rsidR="00C3427C" w:rsidRPr="00C3427C" w:rsidRDefault="00C3427C" w:rsidP="003C787D">
      <w:pPr>
        <w:pStyle w:val="BodyText"/>
        <w:ind w:left="709"/>
        <w:rPr>
          <w:iCs/>
        </w:rPr>
      </w:pPr>
      <w:r w:rsidRPr="00C3427C">
        <w:rPr>
          <w:iCs/>
        </w:rPr>
        <w:t>This past year, another 10 countries either implemented a price on carbon pollution or committed to do so. Thirty-nine countries, and more than 23 states and provinces, now price carbon.</w:t>
      </w:r>
    </w:p>
    <w:p w14:paraId="4D5CA547" w14:textId="77777777" w:rsidR="00C3427C" w:rsidRPr="00C3427C" w:rsidRDefault="00C3427C" w:rsidP="000F4FEE">
      <w:pPr>
        <w:pStyle w:val="BodyText"/>
        <w:ind w:left="709"/>
        <w:rPr>
          <w:iCs/>
        </w:rPr>
      </w:pPr>
    </w:p>
    <w:p w14:paraId="2DB8CF4D" w14:textId="780644A6" w:rsidR="00C3427C" w:rsidRPr="00C3427C" w:rsidRDefault="00C3427C" w:rsidP="00C3427C">
      <w:pPr>
        <w:pStyle w:val="BodyText"/>
        <w:rPr>
          <w:iCs/>
        </w:rPr>
      </w:pPr>
      <w:r w:rsidRPr="00C3427C">
        <w:rPr>
          <w:iCs/>
        </w:rPr>
        <w:t xml:space="preserve">For a full list of trends, see the attached backgrounder, or browse the report at </w:t>
      </w:r>
      <w:hyperlink r:id="rId9" w:history="1">
        <w:r w:rsidRPr="00C3427C">
          <w:rPr>
            <w:rStyle w:val="Hyperlink"/>
            <w:iCs/>
          </w:rPr>
          <w:t>trackingtherevolution.ca</w:t>
        </w:r>
      </w:hyperlink>
      <w:r w:rsidRPr="00C3427C">
        <w:rPr>
          <w:iCs/>
        </w:rPr>
        <w:t xml:space="preserve">. An electronic press kit also includes images and other assets available to media. In September, we will publish a companion </w:t>
      </w:r>
      <w:r w:rsidRPr="00C3427C">
        <w:rPr>
          <w:i/>
          <w:iCs/>
        </w:rPr>
        <w:t xml:space="preserve">Tracking The Energy Revolution—Canada </w:t>
      </w:r>
      <w:r w:rsidRPr="00C3427C">
        <w:rPr>
          <w:iCs/>
        </w:rPr>
        <w:t xml:space="preserve">report, which will assess provincial progress. </w:t>
      </w:r>
    </w:p>
    <w:p w14:paraId="25F588BA" w14:textId="77777777" w:rsidR="00C3427C" w:rsidRPr="00C3427C" w:rsidRDefault="00C3427C" w:rsidP="00C3427C">
      <w:pPr>
        <w:pStyle w:val="BodyText"/>
        <w:rPr>
          <w:iCs/>
        </w:rPr>
      </w:pPr>
      <w:r w:rsidRPr="00C3427C">
        <w:rPr>
          <w:iCs/>
        </w:rPr>
        <w:t>We produce these</w:t>
      </w:r>
      <w:r w:rsidRPr="00C3427C">
        <w:rPr>
          <w:i/>
          <w:iCs/>
        </w:rPr>
        <w:t xml:space="preserve"> </w:t>
      </w:r>
      <w:r w:rsidRPr="00C3427C">
        <w:rPr>
          <w:iCs/>
        </w:rPr>
        <w:t>reports to inform governments and to inform and inspire policy leadership so that Canada can maximize the opportunities the clean energy shift presents.</w:t>
      </w:r>
    </w:p>
    <w:p w14:paraId="578B138C" w14:textId="77777777" w:rsidR="00C3427C" w:rsidRDefault="00C3427C" w:rsidP="00C3427C">
      <w:pPr>
        <w:pStyle w:val="BodyText"/>
        <w:rPr>
          <w:iCs/>
        </w:rPr>
      </w:pPr>
    </w:p>
    <w:p w14:paraId="637BF0D9" w14:textId="77777777" w:rsidR="006556EF" w:rsidRDefault="006556EF" w:rsidP="00C3427C">
      <w:pPr>
        <w:pStyle w:val="BodyText"/>
        <w:rPr>
          <w:iCs/>
        </w:rPr>
      </w:pPr>
    </w:p>
    <w:p w14:paraId="24D39C76" w14:textId="77777777" w:rsidR="006556EF" w:rsidRPr="00C3427C" w:rsidRDefault="006556EF" w:rsidP="00C3427C">
      <w:pPr>
        <w:pStyle w:val="BodyText"/>
        <w:rPr>
          <w:iCs/>
        </w:rPr>
      </w:pPr>
    </w:p>
    <w:p w14:paraId="1330C78C" w14:textId="023901D4" w:rsidR="00C3427C" w:rsidRPr="00DB34BF" w:rsidRDefault="00C3427C" w:rsidP="00C3427C">
      <w:pPr>
        <w:pStyle w:val="BodyText"/>
        <w:rPr>
          <w:b/>
          <w:bCs/>
          <w:i/>
          <w:iCs/>
          <w:color w:val="49ADBB" w:themeColor="accent1"/>
        </w:rPr>
      </w:pPr>
      <w:r w:rsidRPr="00DB34BF">
        <w:rPr>
          <w:rStyle w:val="IntenseEmphasis"/>
        </w:rPr>
        <w:lastRenderedPageBreak/>
        <w:t xml:space="preserve">QUOTES: </w:t>
      </w:r>
      <w:r w:rsidR="00DB34BF">
        <w:rPr>
          <w:rStyle w:val="IntenseEmphasis"/>
        </w:rPr>
        <w:br/>
      </w:r>
    </w:p>
    <w:p w14:paraId="5163F523" w14:textId="77777777" w:rsidR="00C3427C" w:rsidRPr="00C3427C" w:rsidRDefault="00C3427C" w:rsidP="00C3427C">
      <w:pPr>
        <w:pStyle w:val="BodyText"/>
        <w:rPr>
          <w:iCs/>
        </w:rPr>
      </w:pPr>
      <w:r w:rsidRPr="00C3427C">
        <w:rPr>
          <w:iCs/>
        </w:rPr>
        <w:t xml:space="preserve">“There’s no shortage of bad news these days, but the good news is that renewables are capably delivering the energy we need and plateaued the growth of carbon pollution last year,” said </w:t>
      </w:r>
      <w:proofErr w:type="spellStart"/>
      <w:r w:rsidRPr="00C3427C">
        <w:rPr>
          <w:iCs/>
        </w:rPr>
        <w:t>Merran</w:t>
      </w:r>
      <w:proofErr w:type="spellEnd"/>
      <w:r w:rsidRPr="00C3427C">
        <w:rPr>
          <w:iCs/>
        </w:rPr>
        <w:t xml:space="preserve"> Smith, Executive Director of Clean Energy Canada.  </w:t>
      </w:r>
    </w:p>
    <w:p w14:paraId="02C03129" w14:textId="77777777" w:rsidR="00C3427C" w:rsidRPr="00C3427C" w:rsidRDefault="00C3427C" w:rsidP="00C3427C">
      <w:pPr>
        <w:pStyle w:val="BodyText"/>
        <w:rPr>
          <w:iCs/>
        </w:rPr>
      </w:pPr>
    </w:p>
    <w:p w14:paraId="222AA586" w14:textId="77777777" w:rsidR="00C3427C" w:rsidRPr="00C3427C" w:rsidRDefault="00C3427C" w:rsidP="00C3427C">
      <w:pPr>
        <w:pStyle w:val="BodyText"/>
        <w:rPr>
          <w:iCs/>
        </w:rPr>
      </w:pPr>
      <w:r w:rsidRPr="00C3427C">
        <w:rPr>
          <w:iCs/>
        </w:rPr>
        <w:t>“Connect the dots between these trends and it’s clear that the global clean-energy shift is picking up speed. Canadian policy makers need to start paying closer attention,” Smith added.</w:t>
      </w:r>
    </w:p>
    <w:p w14:paraId="591CBEED" w14:textId="77777777" w:rsidR="00C3427C" w:rsidRPr="00C3427C" w:rsidRDefault="00C3427C" w:rsidP="00C3427C">
      <w:pPr>
        <w:pStyle w:val="BodyText"/>
        <w:rPr>
          <w:iCs/>
        </w:rPr>
      </w:pPr>
    </w:p>
    <w:p w14:paraId="3ED57240" w14:textId="77777777" w:rsidR="00C3427C" w:rsidRPr="00C3427C" w:rsidRDefault="00C3427C" w:rsidP="00C3427C">
      <w:pPr>
        <w:pStyle w:val="BodyText"/>
        <w:rPr>
          <w:iCs/>
        </w:rPr>
      </w:pPr>
      <w:r w:rsidRPr="00C3427C">
        <w:rPr>
          <w:iCs/>
        </w:rPr>
        <w:t>“Innovation is exploding and leading economies are embracing clean, safe, and affordable energy. It’s an exciting time, and a tremendously hopeful time,” Smith said.</w:t>
      </w:r>
    </w:p>
    <w:p w14:paraId="1D8CC729" w14:textId="77777777" w:rsidR="00C3427C" w:rsidRPr="00C3427C" w:rsidRDefault="00C3427C" w:rsidP="00C3427C">
      <w:pPr>
        <w:pStyle w:val="BodyText"/>
        <w:rPr>
          <w:iCs/>
        </w:rPr>
      </w:pPr>
    </w:p>
    <w:p w14:paraId="3CC1356E" w14:textId="77777777" w:rsidR="00C3427C" w:rsidRPr="00C3427C" w:rsidRDefault="00C3427C" w:rsidP="00C3427C">
      <w:pPr>
        <w:pStyle w:val="BodyText"/>
        <w:rPr>
          <w:iCs/>
        </w:rPr>
      </w:pPr>
      <w:r w:rsidRPr="00C3427C">
        <w:rPr>
          <w:i/>
          <w:iCs/>
        </w:rPr>
        <w:t>Clean Energy Canada (</w:t>
      </w:r>
      <w:hyperlink r:id="rId10" w:history="1">
        <w:r w:rsidRPr="00C3427C">
          <w:rPr>
            <w:rStyle w:val="Hyperlink"/>
            <w:i/>
            <w:iCs/>
          </w:rPr>
          <w:t>cleanenergycanada.org</w:t>
        </w:r>
      </w:hyperlink>
      <w:r w:rsidRPr="00C3427C">
        <w:rPr>
          <w:i/>
          <w:iCs/>
        </w:rPr>
        <w:t>) is a climate and energy think tank housed at the Centre for Dialogue at Simon Fraser University. We work to accelerate our nation’s transition to a clean and renewable energy system.</w:t>
      </w:r>
    </w:p>
    <w:p w14:paraId="5B2B8604" w14:textId="77777777" w:rsidR="00C3427C" w:rsidRPr="00C3427C" w:rsidRDefault="00C3427C" w:rsidP="00C3427C">
      <w:pPr>
        <w:pStyle w:val="BodyText"/>
        <w:rPr>
          <w:iCs/>
        </w:rPr>
      </w:pPr>
      <w:r w:rsidRPr="00C3427C">
        <w:rPr>
          <w:iCs/>
        </w:rPr>
        <w:br/>
      </w:r>
    </w:p>
    <w:p w14:paraId="2FC1251D" w14:textId="77777777" w:rsidR="00C3427C" w:rsidRPr="00C3427C" w:rsidRDefault="00C3427C" w:rsidP="00C3427C">
      <w:pPr>
        <w:pStyle w:val="BodyText"/>
        <w:rPr>
          <w:iCs/>
        </w:rPr>
      </w:pPr>
      <w:r w:rsidRPr="00C3427C">
        <w:rPr>
          <w:b/>
          <w:bCs/>
          <w:iCs/>
        </w:rPr>
        <w:t>Contact</w:t>
      </w:r>
      <w:r w:rsidRPr="00C3427C">
        <w:rPr>
          <w:iCs/>
        </w:rPr>
        <w:t xml:space="preserve">: James </w:t>
      </w:r>
      <w:proofErr w:type="spellStart"/>
      <w:r w:rsidRPr="00C3427C">
        <w:rPr>
          <w:iCs/>
        </w:rPr>
        <w:t>Glave</w:t>
      </w:r>
      <w:proofErr w:type="spellEnd"/>
    </w:p>
    <w:p w14:paraId="1FB9A553" w14:textId="77777777" w:rsidR="00C3427C" w:rsidRPr="00C3427C" w:rsidRDefault="00C3427C" w:rsidP="00C3427C">
      <w:pPr>
        <w:pStyle w:val="BodyText"/>
        <w:rPr>
          <w:iCs/>
        </w:rPr>
      </w:pPr>
      <w:r w:rsidRPr="00C3427C">
        <w:rPr>
          <w:iCs/>
        </w:rPr>
        <w:t>Mobile: 604-833-4368</w:t>
      </w:r>
    </w:p>
    <w:p w14:paraId="30082830" w14:textId="77777777" w:rsidR="00C3427C" w:rsidRPr="00C3427C" w:rsidRDefault="00CC2016" w:rsidP="00C3427C">
      <w:pPr>
        <w:pStyle w:val="BodyText"/>
        <w:rPr>
          <w:iCs/>
        </w:rPr>
      </w:pPr>
      <w:hyperlink r:id="rId11" w:history="1">
        <w:r w:rsidR="00C3427C" w:rsidRPr="00C3427C">
          <w:rPr>
            <w:rStyle w:val="Hyperlink"/>
            <w:iCs/>
          </w:rPr>
          <w:t>james@cleanenergycanada.org</w:t>
        </w:r>
      </w:hyperlink>
    </w:p>
    <w:p w14:paraId="43FA7468" w14:textId="77777777" w:rsidR="00C3427C" w:rsidRPr="00C3427C" w:rsidRDefault="00C3427C" w:rsidP="00C3427C">
      <w:pPr>
        <w:pStyle w:val="BodyText"/>
        <w:rPr>
          <w:iCs/>
        </w:rPr>
      </w:pPr>
    </w:p>
    <w:p w14:paraId="2EBD216C" w14:textId="4E30A88D" w:rsidR="00242D32" w:rsidRPr="00242D32" w:rsidRDefault="00242D32" w:rsidP="00C3427C">
      <w:pPr>
        <w:pStyle w:val="BodyText"/>
      </w:pPr>
    </w:p>
    <w:sectPr w:rsidR="00242D32" w:rsidRPr="00242D32" w:rsidSect="001E2851">
      <w:headerReference w:type="even" r:id="rId12"/>
      <w:headerReference w:type="default" r:id="rId13"/>
      <w:footerReference w:type="even" r:id="rId14"/>
      <w:footerReference w:type="default" r:id="rId15"/>
      <w:headerReference w:type="first" r:id="rId16"/>
      <w:footerReference w:type="first" r:id="rId17"/>
      <w:pgSz w:w="12240" w:h="15840"/>
      <w:pgMar w:top="1418" w:right="1440" w:bottom="1140" w:left="1440" w:header="720" w:footer="1074"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19C5F" w14:textId="77777777" w:rsidR="00FA5C63" w:rsidRDefault="00FA5C63">
      <w:r>
        <w:separator/>
      </w:r>
    </w:p>
  </w:endnote>
  <w:endnote w:type="continuationSeparator" w:id="0">
    <w:p w14:paraId="5A2E1605" w14:textId="77777777" w:rsidR="00FA5C63" w:rsidRDefault="00FA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Franklin Gothic Book">
    <w:panose1 w:val="020B05030201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lanOT-News">
    <w:charset w:val="00"/>
    <w:family w:val="auto"/>
    <w:pitch w:val="variable"/>
    <w:sig w:usb0="00000003" w:usb1="00000000" w:usb2="00000000" w:usb3="00000000" w:csb0="00000001" w:csb1="00000000"/>
  </w:font>
  <w:font w:name="FranklinGothic-Normal">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5A15" w14:textId="77777777" w:rsidR="00FA5C63" w:rsidRDefault="00FA5C63" w:rsidP="009348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F23D70" w14:textId="07C98260" w:rsidR="00FA5C63" w:rsidRDefault="00CC2016" w:rsidP="00934842">
    <w:pPr>
      <w:pStyle w:val="Footer"/>
      <w:ind w:right="360"/>
    </w:pPr>
    <w:sdt>
      <w:sdtPr>
        <w:id w:val="-724823897"/>
        <w:placeholder>
          <w:docPart w:val="F722D4EC7B16AA48881FD040224750FE"/>
        </w:placeholder>
        <w:temporary/>
        <w:showingPlcHdr/>
      </w:sdtPr>
      <w:sdtEndPr/>
      <w:sdtContent>
        <w:r w:rsidR="00FA5C63">
          <w:t>[Type text]</w:t>
        </w:r>
      </w:sdtContent>
    </w:sdt>
    <w:r w:rsidR="00FA5C63">
      <w:ptab w:relativeTo="margin" w:alignment="center" w:leader="none"/>
    </w:r>
    <w:sdt>
      <w:sdtPr>
        <w:id w:val="812676795"/>
        <w:placeholder>
          <w:docPart w:val="8BACF713ADCEA54CAFA13C18D7240E85"/>
        </w:placeholder>
        <w:temporary/>
        <w:showingPlcHdr/>
      </w:sdtPr>
      <w:sdtEndPr/>
      <w:sdtContent>
        <w:r w:rsidR="00FA5C63">
          <w:t>[Type text]</w:t>
        </w:r>
      </w:sdtContent>
    </w:sdt>
    <w:r w:rsidR="00FA5C63">
      <w:ptab w:relativeTo="margin" w:alignment="right" w:leader="none"/>
    </w:r>
    <w:sdt>
      <w:sdtPr>
        <w:id w:val="954986781"/>
        <w:placeholder>
          <w:docPart w:val="B6D08C20C2BF064088059C10BD1BC785"/>
        </w:placeholder>
        <w:temporary/>
        <w:showingPlcHdr/>
      </w:sdtPr>
      <w:sdtEndPr/>
      <w:sdtContent>
        <w:r w:rsidR="00FA5C63">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E8A11" w14:textId="46D6ABA9" w:rsidR="00FA5C63" w:rsidRPr="00872702" w:rsidRDefault="00FA5C63" w:rsidP="00934842">
    <w:pPr>
      <w:pStyle w:val="Footer"/>
      <w:ind w:right="360"/>
      <w:rPr>
        <w:szCs w:val="13"/>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5856A" w14:textId="105E8430" w:rsidR="00FA5C63" w:rsidRDefault="00106E64">
    <w:pPr>
      <w:pStyle w:val="Footer"/>
    </w:pPr>
    <w:r>
      <w:rPr>
        <w:noProof/>
      </w:rPr>
      <w:drawing>
        <wp:anchor distT="0" distB="0" distL="114300" distR="114300" simplePos="0" relativeHeight="251674624" behindDoc="1" locked="0" layoutInCell="1" allowOverlap="1" wp14:anchorId="1C6B5AD0" wp14:editId="002492E3">
          <wp:simplePos x="0" y="0"/>
          <wp:positionH relativeFrom="column">
            <wp:posOffset>4460240</wp:posOffset>
          </wp:positionH>
          <wp:positionV relativeFrom="paragraph">
            <wp:posOffset>349250</wp:posOffset>
          </wp:positionV>
          <wp:extent cx="1479574" cy="25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U.png"/>
                  <pic:cNvPicPr/>
                </pic:nvPicPr>
                <pic:blipFill>
                  <a:blip r:embed="rId1">
                    <a:extLst>
                      <a:ext uri="{28A0092B-C50C-407E-A947-70E740481C1C}">
                        <a14:useLocalDpi xmlns:a14="http://schemas.microsoft.com/office/drawing/2010/main" val="0"/>
                      </a:ext>
                    </a:extLst>
                  </a:blip>
                  <a:stretch>
                    <a:fillRect/>
                  </a:stretch>
                </pic:blipFill>
                <pic:spPr>
                  <a:xfrm>
                    <a:off x="0" y="0"/>
                    <a:ext cx="1479574" cy="259715"/>
                  </a:xfrm>
                  <a:prstGeom prst="rect">
                    <a:avLst/>
                  </a:prstGeom>
                </pic:spPr>
              </pic:pic>
            </a:graphicData>
          </a:graphic>
          <wp14:sizeRelH relativeFrom="page">
            <wp14:pctWidth>0</wp14:pctWidth>
          </wp14:sizeRelH>
          <wp14:sizeRelV relativeFrom="page">
            <wp14:pctHeight>0</wp14:pctHeight>
          </wp14:sizeRelV>
        </wp:anchor>
      </w:drawing>
    </w:r>
    <w:r w:rsidR="00FA5C63">
      <w:rPr>
        <w:noProof/>
      </w:rPr>
      <mc:AlternateContent>
        <mc:Choice Requires="wps">
          <w:drawing>
            <wp:anchor distT="0" distB="0" distL="114300" distR="114300" simplePos="0" relativeHeight="251673600" behindDoc="0" locked="0" layoutInCell="1" allowOverlap="1" wp14:anchorId="18332FDB" wp14:editId="58E6CF52">
              <wp:simplePos x="0" y="0"/>
              <wp:positionH relativeFrom="column">
                <wp:posOffset>1257300</wp:posOffset>
              </wp:positionH>
              <wp:positionV relativeFrom="paragraph">
                <wp:posOffset>380365</wp:posOffset>
              </wp:positionV>
              <wp:extent cx="1143000" cy="342900"/>
              <wp:effectExtent l="0" t="0" r="0" b="12700"/>
              <wp:wrapNone/>
              <wp:docPr id="16" name="Text Box 16"/>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D21CC4B" w14:textId="77777777" w:rsidR="00FA5C63" w:rsidRPr="00FA5C63" w:rsidRDefault="00FA5C63" w:rsidP="00FA5C63">
                          <w:pPr>
                            <w:tabs>
                              <w:tab w:val="left" w:pos="6300"/>
                            </w:tabs>
                            <w:rPr>
                              <w:rFonts w:cs="FranklinGothic-Normal"/>
                              <w:sz w:val="13"/>
                              <w:szCs w:val="13"/>
                            </w:rPr>
                          </w:pPr>
                          <w:r w:rsidRPr="00FA5C63">
                            <w:rPr>
                              <w:rFonts w:cs="FranklinGothic-Normal"/>
                              <w:sz w:val="13"/>
                              <w:szCs w:val="13"/>
                            </w:rPr>
                            <w:t xml:space="preserve">Suite 721 </w:t>
                          </w:r>
                        </w:p>
                        <w:p w14:paraId="34A709A7" w14:textId="77777777" w:rsidR="00FA5C63" w:rsidRPr="00FA5C63" w:rsidRDefault="00FA5C63" w:rsidP="00FA5C63">
                          <w:pPr>
                            <w:tabs>
                              <w:tab w:val="left" w:pos="6300"/>
                            </w:tabs>
                            <w:rPr>
                              <w:rFonts w:cs="FranklinGothic-Normal"/>
                              <w:sz w:val="13"/>
                              <w:szCs w:val="13"/>
                            </w:rPr>
                          </w:pPr>
                          <w:r w:rsidRPr="00FA5C63">
                            <w:rPr>
                              <w:rFonts w:cs="FranklinGothic-Normal"/>
                              <w:sz w:val="13"/>
                              <w:szCs w:val="13"/>
                            </w:rPr>
                            <w:t>602 West Hastings Street</w:t>
                          </w:r>
                        </w:p>
                        <w:p w14:paraId="072A0C2F" w14:textId="77777777" w:rsidR="00FA5C63" w:rsidRPr="00FA5C63" w:rsidRDefault="00FA5C63" w:rsidP="00FA5C63">
                          <w:pPr>
                            <w:tabs>
                              <w:tab w:val="left" w:pos="6300"/>
                            </w:tabs>
                            <w:rPr>
                              <w:rFonts w:cs="FranklinGothic-Normal"/>
                              <w:sz w:val="13"/>
                              <w:szCs w:val="13"/>
                            </w:rPr>
                          </w:pPr>
                          <w:r w:rsidRPr="00FA5C63">
                            <w:rPr>
                              <w:rFonts w:cs="FranklinGothic-Normal"/>
                              <w:sz w:val="13"/>
                              <w:szCs w:val="13"/>
                            </w:rPr>
                            <w:t>Vancouver, BC V6B 1P2</w:t>
                          </w:r>
                        </w:p>
                        <w:p w14:paraId="5C5D496A" w14:textId="77777777" w:rsidR="00FA5C63" w:rsidRPr="00594F44" w:rsidRDefault="00FA5C63" w:rsidP="00FA5C63">
                          <w:pPr>
                            <w:tabs>
                              <w:tab w:val="left" w:pos="6300"/>
                            </w:tabs>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7" type="#_x0000_t202" style="position:absolute;margin-left:99pt;margin-top:29.95pt;width:90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" filled="f" stroked="f">
              <v:textbox inset="0,0,0,0">
                <w:txbxContent>
                  <w:p w14:paraId="1D21CC4B" w14:textId="77777777" w:rsidR="00FA5C63" w:rsidRPr="00FA5C63" w:rsidRDefault="00FA5C63" w:rsidP="00FA5C63">
                    <w:pPr>
                      <w:tabs>
                        <w:tab w:val="left" w:pos="6300"/>
                      </w:tabs>
                      <w:rPr>
                        <w:rFonts w:cs="FranklinGothic-Normal"/>
                        <w:sz w:val="13"/>
                        <w:szCs w:val="13"/>
                      </w:rPr>
                    </w:pPr>
                    <w:r w:rsidRPr="00FA5C63">
                      <w:rPr>
                        <w:rFonts w:cs="FranklinGothic-Normal"/>
                        <w:sz w:val="13"/>
                        <w:szCs w:val="13"/>
                      </w:rPr>
                      <w:t xml:space="preserve">Suite 721 </w:t>
                    </w:r>
                  </w:p>
                  <w:p w14:paraId="34A709A7" w14:textId="77777777" w:rsidR="00FA5C63" w:rsidRPr="00FA5C63" w:rsidRDefault="00FA5C63" w:rsidP="00FA5C63">
                    <w:pPr>
                      <w:tabs>
                        <w:tab w:val="left" w:pos="6300"/>
                      </w:tabs>
                      <w:rPr>
                        <w:rFonts w:cs="FranklinGothic-Normal"/>
                        <w:sz w:val="13"/>
                        <w:szCs w:val="13"/>
                      </w:rPr>
                    </w:pPr>
                    <w:r w:rsidRPr="00FA5C63">
                      <w:rPr>
                        <w:rFonts w:cs="FranklinGothic-Normal"/>
                        <w:sz w:val="13"/>
                        <w:szCs w:val="13"/>
                      </w:rPr>
                      <w:t>602 West Hastings Street</w:t>
                    </w:r>
                  </w:p>
                  <w:p w14:paraId="072A0C2F" w14:textId="77777777" w:rsidR="00FA5C63" w:rsidRPr="00FA5C63" w:rsidRDefault="00FA5C63" w:rsidP="00FA5C63">
                    <w:pPr>
                      <w:tabs>
                        <w:tab w:val="left" w:pos="6300"/>
                      </w:tabs>
                      <w:rPr>
                        <w:rFonts w:cs="FranklinGothic-Normal"/>
                        <w:sz w:val="13"/>
                        <w:szCs w:val="13"/>
                      </w:rPr>
                    </w:pPr>
                    <w:r w:rsidRPr="00FA5C63">
                      <w:rPr>
                        <w:rFonts w:cs="FranklinGothic-Normal"/>
                        <w:sz w:val="13"/>
                        <w:szCs w:val="13"/>
                      </w:rPr>
                      <w:t>Vancouver, BC V6B 1P2</w:t>
                    </w:r>
                  </w:p>
                  <w:p w14:paraId="5C5D496A" w14:textId="77777777" w:rsidR="00FA5C63" w:rsidRPr="00594F44" w:rsidRDefault="00FA5C63" w:rsidP="00FA5C63">
                    <w:pPr>
                      <w:tabs>
                        <w:tab w:val="left" w:pos="6300"/>
                      </w:tabs>
                    </w:pPr>
                  </w:p>
                </w:txbxContent>
              </v:textbox>
            </v:shape>
          </w:pict>
        </mc:Fallback>
      </mc:AlternateContent>
    </w:r>
    <w:r w:rsidR="00FA5C63">
      <w:rPr>
        <w:noProof/>
      </w:rPr>
      <mc:AlternateContent>
        <mc:Choice Requires="wps">
          <w:drawing>
            <wp:anchor distT="0" distB="0" distL="114300" distR="114300" simplePos="0" relativeHeight="251663359" behindDoc="0" locked="0" layoutInCell="1" allowOverlap="1" wp14:anchorId="0E5E4B6D" wp14:editId="77F9A1F4">
              <wp:simplePos x="0" y="0"/>
              <wp:positionH relativeFrom="column">
                <wp:posOffset>0</wp:posOffset>
              </wp:positionH>
              <wp:positionV relativeFrom="paragraph">
                <wp:posOffset>380365</wp:posOffset>
              </wp:positionV>
              <wp:extent cx="1143000" cy="342900"/>
              <wp:effectExtent l="0" t="0" r="0" b="12700"/>
              <wp:wrapNone/>
              <wp:docPr id="1" name="Text Box 1"/>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3BD47FC9" w14:textId="77777777" w:rsidR="00FA5C63" w:rsidRPr="00821F04" w:rsidRDefault="00FA5C63" w:rsidP="00821F04">
                          <w:pPr>
                            <w:tabs>
                              <w:tab w:val="left" w:pos="6300"/>
                            </w:tabs>
                            <w:rPr>
                              <w:rFonts w:cs="FranklinGothic-Normal"/>
                              <w:sz w:val="13"/>
                              <w:szCs w:val="13"/>
                            </w:rPr>
                          </w:pPr>
                          <w:r w:rsidRPr="00821F04">
                            <w:rPr>
                              <w:rFonts w:cs="FranklinGothic-Normal"/>
                              <w:sz w:val="13"/>
                              <w:szCs w:val="13"/>
                            </w:rPr>
                            <w:t>info@cleanenergycanada.org</w:t>
                          </w:r>
                        </w:p>
                        <w:p w14:paraId="623712B7" w14:textId="7BE8D6FB" w:rsidR="00FA5C63" w:rsidRPr="00821F04" w:rsidRDefault="00FA5C63" w:rsidP="00821F04">
                          <w:pPr>
                            <w:tabs>
                              <w:tab w:val="left" w:pos="6300"/>
                            </w:tabs>
                            <w:rPr>
                              <w:rFonts w:cs="FranklinGothic-Normal"/>
                              <w:sz w:val="13"/>
                              <w:szCs w:val="13"/>
                            </w:rPr>
                          </w:pPr>
                          <w:r w:rsidRPr="00821F04">
                            <w:rPr>
                              <w:rFonts w:cs="FranklinGothic-Normal"/>
                              <w:sz w:val="13"/>
                              <w:szCs w:val="13"/>
                            </w:rPr>
                            <w:t>T</w:t>
                          </w:r>
                          <w:r>
                            <w:rPr>
                              <w:rFonts w:cs="FranklinGothic-Normal"/>
                              <w:sz w:val="13"/>
                              <w:szCs w:val="13"/>
                            </w:rPr>
                            <w:t xml:space="preserve"> 604 947 2200</w:t>
                          </w:r>
                          <w:r w:rsidRPr="00821F04">
                            <w:rPr>
                              <w:rFonts w:cs="FranklinGothic-Normal"/>
                              <w:sz w:val="13"/>
                              <w:szCs w:val="13"/>
                            </w:rPr>
                            <w:tab/>
                            <w:t>604 947 2200</w:t>
                          </w:r>
                        </w:p>
                        <w:p w14:paraId="75D5E85E" w14:textId="77777777" w:rsidR="00FA5C63" w:rsidRPr="00821F04" w:rsidRDefault="00FA5C63" w:rsidP="00821F04">
                          <w:pPr>
                            <w:tabs>
                              <w:tab w:val="left" w:pos="6300"/>
                            </w:tabs>
                            <w:rPr>
                              <w:rFonts w:cs="FranklinGothic-Normal"/>
                              <w:sz w:val="13"/>
                              <w:szCs w:val="13"/>
                            </w:rPr>
                          </w:pPr>
                          <w:proofErr w:type="gramStart"/>
                          <w:r w:rsidRPr="00821F04">
                            <w:rPr>
                              <w:rFonts w:cs="FranklinGothic-Normal"/>
                              <w:sz w:val="13"/>
                              <w:szCs w:val="13"/>
                            </w:rPr>
                            <w:t>cleanenergycanada.org</w:t>
                          </w:r>
                          <w:proofErr w:type="gramEnd"/>
                        </w:p>
                        <w:p w14:paraId="23A10E57" w14:textId="77777777" w:rsidR="00FA5C63" w:rsidRPr="00594F44" w:rsidRDefault="00FA5C63" w:rsidP="00A06007">
                          <w:pPr>
                            <w:tabs>
                              <w:tab w:val="left" w:pos="6300"/>
                            </w:tabs>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0;margin-top:29.95pt;width:90pt;height:27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" filled="f" stroked="f">
              <v:textbox inset="0,0,0,0">
                <w:txbxContent>
                  <w:p w14:paraId="3BD47FC9" w14:textId="77777777" w:rsidR="00FA5C63" w:rsidRPr="00821F04" w:rsidRDefault="00FA5C63" w:rsidP="00821F04">
                    <w:pPr>
                      <w:tabs>
                        <w:tab w:val="left" w:pos="6300"/>
                      </w:tabs>
                      <w:rPr>
                        <w:rFonts w:cs="FranklinGothic-Normal"/>
                        <w:sz w:val="13"/>
                        <w:szCs w:val="13"/>
                      </w:rPr>
                    </w:pPr>
                    <w:r w:rsidRPr="00821F04">
                      <w:rPr>
                        <w:rFonts w:cs="FranklinGothic-Normal"/>
                        <w:sz w:val="13"/>
                        <w:szCs w:val="13"/>
                      </w:rPr>
                      <w:t>info@cleanenergycanada.org</w:t>
                    </w:r>
                  </w:p>
                  <w:p w14:paraId="623712B7" w14:textId="7BE8D6FB" w:rsidR="00FA5C63" w:rsidRPr="00821F04" w:rsidRDefault="00FA5C63" w:rsidP="00821F04">
                    <w:pPr>
                      <w:tabs>
                        <w:tab w:val="left" w:pos="6300"/>
                      </w:tabs>
                      <w:rPr>
                        <w:rFonts w:cs="FranklinGothic-Normal"/>
                        <w:sz w:val="13"/>
                        <w:szCs w:val="13"/>
                      </w:rPr>
                    </w:pPr>
                    <w:r w:rsidRPr="00821F04">
                      <w:rPr>
                        <w:rFonts w:cs="FranklinGothic-Normal"/>
                        <w:sz w:val="13"/>
                        <w:szCs w:val="13"/>
                      </w:rPr>
                      <w:t>T</w:t>
                    </w:r>
                    <w:r>
                      <w:rPr>
                        <w:rFonts w:cs="FranklinGothic-Normal"/>
                        <w:sz w:val="13"/>
                        <w:szCs w:val="13"/>
                      </w:rPr>
                      <w:t xml:space="preserve"> 604 947 2200</w:t>
                    </w:r>
                    <w:r w:rsidRPr="00821F04">
                      <w:rPr>
                        <w:rFonts w:cs="FranklinGothic-Normal"/>
                        <w:sz w:val="13"/>
                        <w:szCs w:val="13"/>
                      </w:rPr>
                      <w:tab/>
                      <w:t>604 947 2200</w:t>
                    </w:r>
                  </w:p>
                  <w:p w14:paraId="75D5E85E" w14:textId="77777777" w:rsidR="00FA5C63" w:rsidRPr="00821F04" w:rsidRDefault="00FA5C63" w:rsidP="00821F04">
                    <w:pPr>
                      <w:tabs>
                        <w:tab w:val="left" w:pos="6300"/>
                      </w:tabs>
                      <w:rPr>
                        <w:rFonts w:cs="FranklinGothic-Normal"/>
                        <w:sz w:val="13"/>
                        <w:szCs w:val="13"/>
                      </w:rPr>
                    </w:pPr>
                    <w:proofErr w:type="gramStart"/>
                    <w:r w:rsidRPr="00821F04">
                      <w:rPr>
                        <w:rFonts w:cs="FranklinGothic-Normal"/>
                        <w:sz w:val="13"/>
                        <w:szCs w:val="13"/>
                      </w:rPr>
                      <w:t>cleanenergycanada.org</w:t>
                    </w:r>
                    <w:proofErr w:type="gramEnd"/>
                  </w:p>
                  <w:p w14:paraId="23A10E57" w14:textId="77777777" w:rsidR="00FA5C63" w:rsidRPr="00594F44" w:rsidRDefault="00FA5C63" w:rsidP="00A06007">
                    <w:pPr>
                      <w:tabs>
                        <w:tab w:val="left" w:pos="6300"/>
                      </w:tabs>
                    </w:pPr>
                  </w:p>
                </w:txbxContent>
              </v:textbox>
            </v:shape>
          </w:pict>
        </mc:Fallback>
      </mc:AlternateContent>
    </w:r>
    <w:r w:rsidR="00FA5C63">
      <w:rPr>
        <w:noProof/>
      </w:rPr>
      <mc:AlternateContent>
        <mc:Choice Requires="wps">
          <w:drawing>
            <wp:anchor distT="0" distB="0" distL="114300" distR="114300" simplePos="0" relativeHeight="251666432" behindDoc="0" locked="0" layoutInCell="1" allowOverlap="1" wp14:anchorId="19725E62" wp14:editId="5118F695">
              <wp:simplePos x="0" y="0"/>
              <wp:positionH relativeFrom="column">
                <wp:posOffset>0</wp:posOffset>
              </wp:positionH>
              <wp:positionV relativeFrom="paragraph">
                <wp:posOffset>699770</wp:posOffset>
              </wp:positionV>
              <wp:extent cx="806400" cy="23495"/>
              <wp:effectExtent l="0" t="0" r="32385" b="2730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806400" cy="23495"/>
                      </a:xfrm>
                      <a:prstGeom prst="rect">
                        <a:avLst/>
                      </a:prstGeom>
                      <a:solidFill>
                        <a:schemeClr val="accent1"/>
                      </a:solidFill>
                      <a:ln w="0"/>
                      <a:effectLst/>
                    </wps:spPr>
                    <wps:style>
                      <a:lnRef idx="1">
                        <a:schemeClr val="accent1"/>
                      </a:lnRef>
                      <a:fillRef idx="3">
                        <a:schemeClr val="accent1"/>
                      </a:fillRef>
                      <a:effectRef idx="2">
                        <a:schemeClr val="accent1"/>
                      </a:effectRef>
                      <a:fontRef idx="minor">
                        <a:schemeClr val="lt1"/>
                      </a:fontRef>
                    </wps:style>
                    <wps:txbx>
                      <w:txbxContent>
                        <w:p w14:paraId="359AF182" w14:textId="2327E08F" w:rsidR="00A30EB1" w:rsidRDefault="00AE3682" w:rsidP="00A30EB1">
                          <w:pPr>
                            <w:jc w:val="center"/>
                          </w:pPr>
                          <w:proofErr w:type="spellStart"/>
                          <w:proofErr w:type="gramStart"/>
                          <w:r>
                            <w:t>a</w:t>
                          </w:r>
                          <w:r w:rsidR="00A30EB1">
                            <w:t>a</w:t>
                          </w:r>
                          <w:proofErr w:type="spellEnd"/>
                          <w:proofErr w:type="gramEnd"/>
                        </w:p>
                      </w:txbxContent>
                    </wps:txbx>
                    <wps:bodyPr rot="0" spcFirstLastPara="0" vertOverflow="overflow" horzOverflow="overflow" vert="horz" wrap="square" lIns="91440" tIns="468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9" style="position:absolute;margin-left:0;margin-top:55.1pt;width:63.5pt;height:1.85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" fillcolor="#49adbb [3204]" strokecolor="#43a5b3 [3044]" strokeweight="0">
              <v:path arrowok="t"/>
              <v:textbox inset=",1.3mm">
                <w:txbxContent>
                  <w:p w14:paraId="359AF182" w14:textId="2327E08F" w:rsidR="00A30EB1" w:rsidRDefault="00AE3682" w:rsidP="00A30EB1">
                    <w:pPr>
                      <w:jc w:val="center"/>
                    </w:pPr>
                    <w:proofErr w:type="spellStart"/>
                    <w:proofErr w:type="gramStart"/>
                    <w:r>
                      <w:t>a</w:t>
                    </w:r>
                    <w:r w:rsidR="00A30EB1">
                      <w:t>a</w:t>
                    </w:r>
                    <w:proofErr w:type="spellEnd"/>
                    <w:proofErr w:type="gramEnd"/>
                  </w:p>
                </w:txbxContent>
              </v:textbox>
            </v:rect>
          </w:pict>
        </mc:Fallback>
      </mc:AlternateContent>
    </w:r>
    <w:r w:rsidR="00FA5C63">
      <w:rPr>
        <w:noProof/>
      </w:rPr>
      <mc:AlternateContent>
        <mc:Choice Requires="wps">
          <w:drawing>
            <wp:anchor distT="0" distB="0" distL="114300" distR="114300" simplePos="0" relativeHeight="251667456" behindDoc="0" locked="0" layoutInCell="1" allowOverlap="1" wp14:anchorId="11091464" wp14:editId="727686A2">
              <wp:simplePos x="0" y="0"/>
              <wp:positionH relativeFrom="column">
                <wp:posOffset>0</wp:posOffset>
              </wp:positionH>
              <wp:positionV relativeFrom="paragraph">
                <wp:posOffset>723265</wp:posOffset>
              </wp:positionV>
              <wp:extent cx="5943600" cy="0"/>
              <wp:effectExtent l="0" t="0" r="25400" b="25400"/>
              <wp:wrapNone/>
              <wp:docPr id="3" name="Straight Connector 3"/>
              <wp:cNvGraphicFramePr/>
              <a:graphic xmlns:a="http://schemas.openxmlformats.org/drawingml/2006/main">
                <a:graphicData uri="http://schemas.microsoft.com/office/word/2010/wordprocessingShape">
                  <wps:wsp>
                    <wps:cNvCnPr/>
                    <wps:spPr>
                      <a:xfrm flipV="1">
                        <a:off x="0" y="0"/>
                        <a:ext cx="5943600" cy="0"/>
                      </a:xfrm>
                      <a:prstGeom prst="line">
                        <a:avLst/>
                      </a:prstGeom>
                      <a:ln w="635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6.95pt" to="468pt,5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" strokecolor="black [3213]" strokeweight=".5p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01265" w14:textId="77777777" w:rsidR="00FA5C63" w:rsidRDefault="00FA5C63">
      <w:r>
        <w:separator/>
      </w:r>
    </w:p>
  </w:footnote>
  <w:footnote w:type="continuationSeparator" w:id="0">
    <w:p w14:paraId="7CD20CA4" w14:textId="77777777" w:rsidR="00FA5C63" w:rsidRDefault="00FA5C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D1DCF" w14:textId="77777777" w:rsidR="00106E64" w:rsidRDefault="00106E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CFD39" w14:textId="125C8361" w:rsidR="00FA5C63" w:rsidRDefault="00FA5C63" w:rsidP="00DF6AE5">
    <w:pPr>
      <w:pStyle w:val="Header"/>
      <w:tabs>
        <w:tab w:val="clear" w:pos="4320"/>
        <w:tab w:val="clear" w:pos="8640"/>
        <w:tab w:val="left" w:pos="5700"/>
      </w:tabs>
      <w:spacing w:before="240"/>
      <w:rPr>
        <w:noProof/>
      </w:rPr>
    </w:pPr>
    <w:r>
      <w:rPr>
        <w:noProof/>
      </w:rPr>
      <w:drawing>
        <wp:anchor distT="0" distB="0" distL="114300" distR="114300" simplePos="0" relativeHeight="251671552" behindDoc="0" locked="0" layoutInCell="1" allowOverlap="1" wp14:anchorId="1C49B956" wp14:editId="19DD3CBA">
          <wp:simplePos x="0" y="0"/>
          <wp:positionH relativeFrom="column">
            <wp:posOffset>-228600</wp:posOffset>
          </wp:positionH>
          <wp:positionV relativeFrom="paragraph">
            <wp:posOffset>-127635</wp:posOffset>
          </wp:positionV>
          <wp:extent cx="1828800" cy="2921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logo.png"/>
                  <pic:cNvPicPr/>
                </pic:nvPicPr>
                <pic:blipFill>
                  <a:blip r:embed="rId1">
                    <a:extLst>
                      <a:ext uri="{28A0092B-C50C-407E-A947-70E740481C1C}">
                        <a14:useLocalDpi xmlns:a14="http://schemas.microsoft.com/office/drawing/2010/main" val="0"/>
                      </a:ext>
                    </a:extLst>
                  </a:blip>
                  <a:stretch>
                    <a:fillRect/>
                  </a:stretch>
                </pic:blipFill>
                <pic:spPr>
                  <a:xfrm>
                    <a:off x="0" y="0"/>
                    <a:ext cx="1828800" cy="2921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ABB40E1" w14:textId="77777777" w:rsidR="00FA5C63" w:rsidRDefault="00FA5C63" w:rsidP="000D5C85">
    <w:pPr>
      <w:pStyle w:val="Header"/>
      <w:ind w:firstLine="72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5CA02" w14:textId="0E776FAA" w:rsidR="00FA5C63" w:rsidRDefault="00FA5C63" w:rsidP="008D199B">
    <w:pPr>
      <w:pStyle w:val="Header"/>
      <w:tabs>
        <w:tab w:val="clear" w:pos="4320"/>
        <w:tab w:val="clear" w:pos="8640"/>
        <w:tab w:val="left" w:pos="5700"/>
      </w:tabs>
      <w:spacing w:before="240"/>
      <w:rPr>
        <w:noProof/>
      </w:rPr>
    </w:pPr>
    <w:r>
      <w:rPr>
        <w:noProof/>
      </w:rPr>
      <mc:AlternateContent>
        <mc:Choice Requires="wps">
          <w:drawing>
            <wp:anchor distT="0" distB="0" distL="114300" distR="114300" simplePos="0" relativeHeight="251669504" behindDoc="0" locked="0" layoutInCell="1" allowOverlap="1" wp14:anchorId="17037333" wp14:editId="336AE50A">
              <wp:simplePos x="0" y="0"/>
              <wp:positionH relativeFrom="column">
                <wp:posOffset>-685800</wp:posOffset>
              </wp:positionH>
              <wp:positionV relativeFrom="paragraph">
                <wp:posOffset>-242570</wp:posOffset>
              </wp:positionV>
              <wp:extent cx="7315200" cy="9144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288F02" w14:textId="77777777" w:rsidR="00FA5C63" w:rsidRDefault="00FA5C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53.95pt;margin-top:-19.05pt;width:8in;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" filled="f" stroked="f">
              <v:textbox>
                <w:txbxContent>
                  <w:p w14:paraId="62288F02" w14:textId="77777777" w:rsidR="00FA5C63" w:rsidRDefault="00FA5C63"/>
                </w:txbxContent>
              </v:textbox>
              <w10:wrap type="square"/>
            </v:shape>
          </w:pict>
        </mc:Fallback>
      </mc:AlternateContent>
    </w:r>
    <w:r>
      <w:rPr>
        <w:noProof/>
      </w:rPr>
      <w:drawing>
        <wp:anchor distT="0" distB="0" distL="114300" distR="114300" simplePos="0" relativeHeight="251664384" behindDoc="0" locked="0" layoutInCell="1" allowOverlap="1" wp14:anchorId="11CD30D1" wp14:editId="1A7BD57A">
          <wp:simplePos x="0" y="0"/>
          <wp:positionH relativeFrom="column">
            <wp:posOffset>-457200</wp:posOffset>
          </wp:positionH>
          <wp:positionV relativeFrom="paragraph">
            <wp:posOffset>-128270</wp:posOffset>
          </wp:positionV>
          <wp:extent cx="3327013" cy="531398"/>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logo.png"/>
                  <pic:cNvPicPr/>
                </pic:nvPicPr>
                <pic:blipFill>
                  <a:blip r:embed="rId1">
                    <a:extLst>
                      <a:ext uri="{28A0092B-C50C-407E-A947-70E740481C1C}">
                        <a14:useLocalDpi xmlns:a14="http://schemas.microsoft.com/office/drawing/2010/main" val="0"/>
                      </a:ext>
                    </a:extLst>
                  </a:blip>
                  <a:stretch>
                    <a:fillRect/>
                  </a:stretch>
                </pic:blipFill>
                <pic:spPr>
                  <a:xfrm>
                    <a:off x="0" y="0"/>
                    <a:ext cx="3327013" cy="531398"/>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59018F8"/>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6001A2"/>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24AAFB60"/>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62BE8638"/>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FAFAF8B6"/>
    <w:lvl w:ilvl="0">
      <w:start w:val="1"/>
      <w:numFmt w:val="decimal"/>
      <w:pStyle w:val="ListNumber2"/>
      <w:lvlText w:val="%1."/>
      <w:lvlJc w:val="left"/>
      <w:pPr>
        <w:tabs>
          <w:tab w:val="num" w:pos="720"/>
        </w:tabs>
        <w:ind w:left="720" w:hanging="360"/>
      </w:pPr>
    </w:lvl>
  </w:abstractNum>
  <w:abstractNum w:abstractNumId="5">
    <w:nsid w:val="FFFFFF80"/>
    <w:multiLevelType w:val="singleLevel"/>
    <w:tmpl w:val="17B61BC4"/>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51049E4E"/>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DD6AECE8"/>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68C81938"/>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F252E71E"/>
    <w:lvl w:ilvl="0">
      <w:start w:val="1"/>
      <w:numFmt w:val="decimal"/>
      <w:pStyle w:val="ListNumber"/>
      <w:lvlText w:val="%1."/>
      <w:lvlJc w:val="left"/>
      <w:pPr>
        <w:tabs>
          <w:tab w:val="num" w:pos="360"/>
        </w:tabs>
        <w:ind w:left="360" w:hanging="360"/>
      </w:pPr>
    </w:lvl>
  </w:abstractNum>
  <w:abstractNum w:abstractNumId="10">
    <w:nsid w:val="FFFFFF89"/>
    <w:multiLevelType w:val="singleLevel"/>
    <w:tmpl w:val="2412150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024F0F"/>
    <w:multiLevelType w:val="multilevel"/>
    <w:tmpl w:val="476EB35E"/>
    <w:lvl w:ilvl="0">
      <w:start w:val="1"/>
      <w:numFmt w:val="decimal"/>
      <w:lvlText w:val="Figure %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56D6869"/>
    <w:multiLevelType w:val="hybridMultilevel"/>
    <w:tmpl w:val="6FE4F4B6"/>
    <w:lvl w:ilvl="0" w:tplc="BD980B22">
      <w:start w:val="1"/>
      <w:numFmt w:val="decimal"/>
      <w:pStyle w:val="NumberedParagraph"/>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9B0FF5"/>
    <w:multiLevelType w:val="hybridMultilevel"/>
    <w:tmpl w:val="8150423C"/>
    <w:lvl w:ilvl="0" w:tplc="6F58EDC6">
      <w:start w:val="1"/>
      <w:numFmt w:val="decimal"/>
      <w:pStyle w:val="FigureStyle"/>
      <w:lvlText w:val="Figure %1:"/>
      <w:lvlJc w:val="left"/>
      <w:pPr>
        <w:tabs>
          <w:tab w:val="num" w:pos="851"/>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97487A"/>
    <w:multiLevelType w:val="multilevel"/>
    <w:tmpl w:val="A8A2CF14"/>
    <w:lvl w:ilvl="0">
      <w:start w:val="1"/>
      <w:numFmt w:val="decimal"/>
      <w:lvlText w:val="Figur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E5137C1"/>
    <w:multiLevelType w:val="multilevel"/>
    <w:tmpl w:val="1BFE5E48"/>
    <w:lvl w:ilvl="0">
      <w:start w:val="1"/>
      <w:numFmt w:val="bullet"/>
      <w:lvlText w:val=""/>
      <w:lvlJc w:val="left"/>
      <w:pPr>
        <w:ind w:left="340" w:hanging="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2F047A2D"/>
    <w:multiLevelType w:val="multilevel"/>
    <w:tmpl w:val="D2AE0186"/>
    <w:lvl w:ilvl="0">
      <w:start w:val="1"/>
      <w:numFmt w:val="bullet"/>
      <w:lvlText w:val=""/>
      <w:lvlJc w:val="left"/>
      <w:pPr>
        <w:ind w:left="851"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31BA7713"/>
    <w:multiLevelType w:val="multilevel"/>
    <w:tmpl w:val="F6E686C2"/>
    <w:lvl w:ilvl="0">
      <w:start w:val="1"/>
      <w:numFmt w:val="decimal"/>
      <w:lvlText w:val="Figure %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DA22B3C"/>
    <w:multiLevelType w:val="multilevel"/>
    <w:tmpl w:val="21CCFF30"/>
    <w:lvl w:ilvl="0">
      <w:start w:val="1"/>
      <w:numFmt w:val="decimal"/>
      <w:lvlText w:val="Figure %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7D1C10"/>
    <w:multiLevelType w:val="multilevel"/>
    <w:tmpl w:val="8150423C"/>
    <w:lvl w:ilvl="0">
      <w:start w:val="1"/>
      <w:numFmt w:val="decimal"/>
      <w:lvlText w:val="Figure %1:"/>
      <w:lvlJc w:val="left"/>
      <w:pPr>
        <w:tabs>
          <w:tab w:val="num" w:pos="851"/>
        </w:tabs>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2A50457"/>
    <w:multiLevelType w:val="multilevel"/>
    <w:tmpl w:val="5F50EC5C"/>
    <w:lvl w:ilvl="0">
      <w:start w:val="1"/>
      <w:numFmt w:val="bullet"/>
      <w:lvlText w:val=""/>
      <w:lvlJc w:val="left"/>
      <w:pPr>
        <w:ind w:left="284"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7B93B57"/>
    <w:multiLevelType w:val="multilevel"/>
    <w:tmpl w:val="D260556E"/>
    <w:lvl w:ilvl="0">
      <w:start w:val="1"/>
      <w:numFmt w:val="decimal"/>
      <w:lvlText w:val="Figure %1:"/>
      <w:lvlJc w:val="left"/>
      <w:pPr>
        <w:tabs>
          <w:tab w:val="num" w:pos="680"/>
        </w:tabs>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8507347"/>
    <w:multiLevelType w:val="multilevel"/>
    <w:tmpl w:val="D3BA3250"/>
    <w:lvl w:ilvl="0">
      <w:start w:val="1"/>
      <w:numFmt w:val="bullet"/>
      <w:lvlText w:val=""/>
      <w:lvlJc w:val="left"/>
      <w:pPr>
        <w:ind w:left="851" w:hanging="426"/>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8807406"/>
    <w:multiLevelType w:val="multilevel"/>
    <w:tmpl w:val="374EF2FE"/>
    <w:lvl w:ilvl="0">
      <w:start w:val="1"/>
      <w:numFmt w:val="decimal"/>
      <w:lvlText w:val="Figure %1:  "/>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B933AE"/>
    <w:multiLevelType w:val="multilevel"/>
    <w:tmpl w:val="2028236C"/>
    <w:lvl w:ilvl="0">
      <w:start w:val="1"/>
      <w:numFmt w:val="bullet"/>
      <w:lvlText w:val=""/>
      <w:lvlJc w:val="left"/>
      <w:pPr>
        <w:ind w:left="567" w:hanging="56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5EFF2591"/>
    <w:multiLevelType w:val="multilevel"/>
    <w:tmpl w:val="B01CD07C"/>
    <w:lvl w:ilvl="0">
      <w:start w:val="1"/>
      <w:numFmt w:val="decimal"/>
      <w:lvlText w:val="Figure %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8A602C6"/>
    <w:multiLevelType w:val="hybridMultilevel"/>
    <w:tmpl w:val="3B36D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D529E5"/>
    <w:multiLevelType w:val="hybridMultilevel"/>
    <w:tmpl w:val="AC02573C"/>
    <w:lvl w:ilvl="0" w:tplc="2F0EABF6">
      <w:start w:val="1"/>
      <w:numFmt w:val="bullet"/>
      <w:pStyle w:val="ListParagraph"/>
      <w:lvlText w:val=""/>
      <w:lvlJc w:val="left"/>
      <w:pPr>
        <w:ind w:left="369" w:hanging="369"/>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6"/>
  </w:num>
  <w:num w:numId="13">
    <w:abstractNumId w:val="27"/>
  </w:num>
  <w:num w:numId="14">
    <w:abstractNumId w:val="22"/>
  </w:num>
  <w:num w:numId="15">
    <w:abstractNumId w:val="24"/>
  </w:num>
  <w:num w:numId="16">
    <w:abstractNumId w:val="20"/>
  </w:num>
  <w:num w:numId="17">
    <w:abstractNumId w:val="15"/>
  </w:num>
  <w:num w:numId="18">
    <w:abstractNumId w:val="12"/>
    <w:lvlOverride w:ilvl="0">
      <w:startOverride w:val="1"/>
    </w:lvlOverride>
  </w:num>
  <w:num w:numId="19">
    <w:abstractNumId w:val="13"/>
  </w:num>
  <w:num w:numId="20">
    <w:abstractNumId w:val="14"/>
  </w:num>
  <w:num w:numId="21">
    <w:abstractNumId w:val="25"/>
  </w:num>
  <w:num w:numId="22">
    <w:abstractNumId w:val="17"/>
  </w:num>
  <w:num w:numId="23">
    <w:abstractNumId w:val="18"/>
  </w:num>
  <w:num w:numId="24">
    <w:abstractNumId w:val="23"/>
  </w:num>
  <w:num w:numId="25">
    <w:abstractNumId w:val="11"/>
  </w:num>
  <w:num w:numId="26">
    <w:abstractNumId w:val="21"/>
  </w:num>
  <w:num w:numId="27">
    <w:abstractNumId w:val="0"/>
  </w:num>
  <w:num w:numId="28">
    <w:abstractNumId w:val="1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cumentType w:val="let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8B1FF1"/>
    <w:rsid w:val="0002347A"/>
    <w:rsid w:val="000340B5"/>
    <w:rsid w:val="00034AA9"/>
    <w:rsid w:val="000808A4"/>
    <w:rsid w:val="00083B4D"/>
    <w:rsid w:val="0009321B"/>
    <w:rsid w:val="000C54C3"/>
    <w:rsid w:val="000D5C85"/>
    <w:rsid w:val="000F4EEC"/>
    <w:rsid w:val="000F4FEE"/>
    <w:rsid w:val="00100B56"/>
    <w:rsid w:val="00105453"/>
    <w:rsid w:val="00106E64"/>
    <w:rsid w:val="00141C55"/>
    <w:rsid w:val="001D2229"/>
    <w:rsid w:val="001E2851"/>
    <w:rsid w:val="001E4B5C"/>
    <w:rsid w:val="001F515C"/>
    <w:rsid w:val="00230044"/>
    <w:rsid w:val="00232137"/>
    <w:rsid w:val="00236EC2"/>
    <w:rsid w:val="00242796"/>
    <w:rsid w:val="00242D32"/>
    <w:rsid w:val="00254AF8"/>
    <w:rsid w:val="00257A33"/>
    <w:rsid w:val="00263069"/>
    <w:rsid w:val="00263D51"/>
    <w:rsid w:val="00267A53"/>
    <w:rsid w:val="00287D17"/>
    <w:rsid w:val="002B7501"/>
    <w:rsid w:val="002C0175"/>
    <w:rsid w:val="002D2114"/>
    <w:rsid w:val="002E79DC"/>
    <w:rsid w:val="003159E7"/>
    <w:rsid w:val="00391033"/>
    <w:rsid w:val="00391675"/>
    <w:rsid w:val="003B18E7"/>
    <w:rsid w:val="003C787D"/>
    <w:rsid w:val="003D2E1B"/>
    <w:rsid w:val="004319D2"/>
    <w:rsid w:val="00450D0A"/>
    <w:rsid w:val="004729CC"/>
    <w:rsid w:val="00493FAF"/>
    <w:rsid w:val="004E39E8"/>
    <w:rsid w:val="004E566A"/>
    <w:rsid w:val="00500E46"/>
    <w:rsid w:val="00571779"/>
    <w:rsid w:val="005913A1"/>
    <w:rsid w:val="00594F44"/>
    <w:rsid w:val="00596449"/>
    <w:rsid w:val="005A4EA9"/>
    <w:rsid w:val="005B2E9E"/>
    <w:rsid w:val="005C45E2"/>
    <w:rsid w:val="005E526F"/>
    <w:rsid w:val="005F5412"/>
    <w:rsid w:val="00602CA9"/>
    <w:rsid w:val="00607C74"/>
    <w:rsid w:val="00610C55"/>
    <w:rsid w:val="0062430C"/>
    <w:rsid w:val="006556EF"/>
    <w:rsid w:val="006603E0"/>
    <w:rsid w:val="006800F5"/>
    <w:rsid w:val="006A580D"/>
    <w:rsid w:val="006B0F13"/>
    <w:rsid w:val="006F328D"/>
    <w:rsid w:val="00705197"/>
    <w:rsid w:val="00737F14"/>
    <w:rsid w:val="00760A30"/>
    <w:rsid w:val="00761757"/>
    <w:rsid w:val="007C43D2"/>
    <w:rsid w:val="007C48EF"/>
    <w:rsid w:val="007E70F9"/>
    <w:rsid w:val="007F4C5F"/>
    <w:rsid w:val="008171D9"/>
    <w:rsid w:val="00821F04"/>
    <w:rsid w:val="00825461"/>
    <w:rsid w:val="00872702"/>
    <w:rsid w:val="0088443A"/>
    <w:rsid w:val="008B1FF1"/>
    <w:rsid w:val="008C1CCA"/>
    <w:rsid w:val="008D199B"/>
    <w:rsid w:val="00934842"/>
    <w:rsid w:val="00952901"/>
    <w:rsid w:val="009D493B"/>
    <w:rsid w:val="009E6DB6"/>
    <w:rsid w:val="00A06007"/>
    <w:rsid w:val="00A30EB1"/>
    <w:rsid w:val="00A60442"/>
    <w:rsid w:val="00A6313A"/>
    <w:rsid w:val="00A82368"/>
    <w:rsid w:val="00AA1A56"/>
    <w:rsid w:val="00AE3682"/>
    <w:rsid w:val="00AE3D72"/>
    <w:rsid w:val="00B01E39"/>
    <w:rsid w:val="00B10ECE"/>
    <w:rsid w:val="00B26184"/>
    <w:rsid w:val="00B2728D"/>
    <w:rsid w:val="00B37648"/>
    <w:rsid w:val="00BE4B49"/>
    <w:rsid w:val="00C05FD5"/>
    <w:rsid w:val="00C06849"/>
    <w:rsid w:val="00C3427C"/>
    <w:rsid w:val="00C65EC7"/>
    <w:rsid w:val="00C76012"/>
    <w:rsid w:val="00C80607"/>
    <w:rsid w:val="00C97675"/>
    <w:rsid w:val="00CC1419"/>
    <w:rsid w:val="00CC2016"/>
    <w:rsid w:val="00D00EED"/>
    <w:rsid w:val="00D57ECF"/>
    <w:rsid w:val="00D61F50"/>
    <w:rsid w:val="00D91572"/>
    <w:rsid w:val="00D930A6"/>
    <w:rsid w:val="00D978CA"/>
    <w:rsid w:val="00DA5506"/>
    <w:rsid w:val="00DB3495"/>
    <w:rsid w:val="00DB34BF"/>
    <w:rsid w:val="00DE7F2D"/>
    <w:rsid w:val="00DE7F7B"/>
    <w:rsid w:val="00DF6AE5"/>
    <w:rsid w:val="00E03743"/>
    <w:rsid w:val="00E0742D"/>
    <w:rsid w:val="00E3037D"/>
    <w:rsid w:val="00E34BC3"/>
    <w:rsid w:val="00E522D2"/>
    <w:rsid w:val="00E86932"/>
    <w:rsid w:val="00E93EFE"/>
    <w:rsid w:val="00EE37D1"/>
    <w:rsid w:val="00F12708"/>
    <w:rsid w:val="00F240FD"/>
    <w:rsid w:val="00F81E20"/>
    <w:rsid w:val="00FA473F"/>
    <w:rsid w:val="00FA5C63"/>
    <w:rsid w:val="00FF0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15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E79DC"/>
    <w:rPr>
      <w:rFonts w:ascii="Franklin Gothic Book" w:hAnsi="Franklin Gothic Book"/>
      <w:color w:val="7F7F7F" w:themeColor="text1" w:themeTint="80"/>
      <w:sz w:val="20"/>
    </w:rPr>
  </w:style>
  <w:style w:type="paragraph" w:styleId="Heading1">
    <w:name w:val="heading 1"/>
    <w:basedOn w:val="Normal"/>
    <w:next w:val="Normal"/>
    <w:link w:val="Heading1Char"/>
    <w:qFormat/>
    <w:rsid w:val="00952901"/>
    <w:pPr>
      <w:keepNext/>
      <w:keepLines/>
      <w:spacing w:before="520"/>
      <w:contextualSpacing/>
      <w:outlineLvl w:val="0"/>
    </w:pPr>
    <w:rPr>
      <w:rFonts w:eastAsiaTheme="majorEastAsia" w:cstheme="majorBidi"/>
      <w:bCs/>
      <w:color w:val="424E59" w:themeColor="text2"/>
      <w:sz w:val="30"/>
      <w:szCs w:val="30"/>
    </w:rPr>
  </w:style>
  <w:style w:type="paragraph" w:styleId="Heading2">
    <w:name w:val="heading 2"/>
    <w:basedOn w:val="Heading1"/>
    <w:next w:val="Normal"/>
    <w:link w:val="Heading2Char"/>
    <w:unhideWhenUsed/>
    <w:qFormat/>
    <w:rsid w:val="006F328D"/>
    <w:pPr>
      <w:spacing w:before="360"/>
      <w:outlineLvl w:val="1"/>
    </w:pPr>
    <w:rPr>
      <w:bCs w:val="0"/>
      <w:sz w:val="26"/>
      <w:szCs w:val="26"/>
    </w:rPr>
  </w:style>
  <w:style w:type="paragraph" w:styleId="Heading3">
    <w:name w:val="heading 3"/>
    <w:basedOn w:val="Heading1"/>
    <w:next w:val="Normal"/>
    <w:link w:val="Heading3Char"/>
    <w:unhideWhenUsed/>
    <w:qFormat/>
    <w:rsid w:val="006F328D"/>
    <w:pPr>
      <w:spacing w:before="280"/>
      <w:outlineLvl w:val="2"/>
    </w:pPr>
    <w:rPr>
      <w:bCs w:val="0"/>
      <w:sz w:val="22"/>
      <w:szCs w:val="22"/>
    </w:rPr>
  </w:style>
  <w:style w:type="paragraph" w:styleId="Heading4">
    <w:name w:val="heading 4"/>
    <w:basedOn w:val="Heading1"/>
    <w:next w:val="Normal"/>
    <w:link w:val="Heading4Char"/>
    <w:unhideWhenUsed/>
    <w:qFormat/>
    <w:rsid w:val="006F328D"/>
    <w:pPr>
      <w:spacing w:before="280"/>
      <w:outlineLvl w:val="3"/>
    </w:pPr>
    <w:rPr>
      <w:bCs w:val="0"/>
      <w:iCs/>
      <w:sz w:val="18"/>
      <w:szCs w:val="18"/>
    </w:rPr>
  </w:style>
  <w:style w:type="paragraph" w:styleId="Heading5">
    <w:name w:val="heading 5"/>
    <w:basedOn w:val="Heading1"/>
    <w:next w:val="Normal"/>
    <w:link w:val="Heading5Char"/>
    <w:semiHidden/>
    <w:unhideWhenUsed/>
    <w:qFormat/>
    <w:rsid w:val="00FA473F"/>
    <w:pPr>
      <w:spacing w:before="200"/>
      <w:outlineLvl w:val="4"/>
    </w:pPr>
    <w:rPr>
      <w:sz w:val="16"/>
    </w:rPr>
  </w:style>
  <w:style w:type="paragraph" w:styleId="Heading6">
    <w:name w:val="heading 6"/>
    <w:basedOn w:val="Normal"/>
    <w:next w:val="Normal"/>
    <w:link w:val="Heading6Char"/>
    <w:semiHidden/>
    <w:unhideWhenUsed/>
    <w:qFormat/>
    <w:rsid w:val="00E03743"/>
    <w:pPr>
      <w:keepNext/>
      <w:keepLines/>
      <w:spacing w:before="200"/>
      <w:outlineLvl w:val="5"/>
    </w:pPr>
    <w:rPr>
      <w:rFonts w:asciiTheme="majorHAnsi" w:eastAsiaTheme="majorEastAsia" w:hAnsiTheme="majorHAnsi" w:cstheme="majorBidi"/>
      <w:i/>
      <w:iCs/>
      <w:color w:val="23565E" w:themeColor="accent1" w:themeShade="7F"/>
    </w:rPr>
  </w:style>
  <w:style w:type="paragraph" w:styleId="Heading7">
    <w:name w:val="heading 7"/>
    <w:basedOn w:val="Normal"/>
    <w:next w:val="Normal"/>
    <w:link w:val="Heading7Char"/>
    <w:semiHidden/>
    <w:unhideWhenUsed/>
    <w:qFormat/>
    <w:rsid w:val="00E03743"/>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E03743"/>
    <w:pPr>
      <w:keepNext/>
      <w:keepLines/>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E03743"/>
    <w:pPr>
      <w:keepNext/>
      <w:keepLines/>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2901"/>
    <w:rPr>
      <w:rFonts w:ascii="Franklin Gothic Book" w:eastAsiaTheme="majorEastAsia" w:hAnsi="Franklin Gothic Book" w:cstheme="majorBidi"/>
      <w:bCs/>
      <w:color w:val="424E59" w:themeColor="text2"/>
      <w:sz w:val="30"/>
      <w:szCs w:val="30"/>
    </w:rPr>
  </w:style>
  <w:style w:type="character" w:customStyle="1" w:styleId="Heading2Char">
    <w:name w:val="Heading 2 Char"/>
    <w:basedOn w:val="DefaultParagraphFont"/>
    <w:link w:val="Heading2"/>
    <w:rsid w:val="006F328D"/>
    <w:rPr>
      <w:rFonts w:asciiTheme="majorHAnsi" w:eastAsiaTheme="majorEastAsia" w:hAnsiTheme="majorHAnsi" w:cstheme="majorBidi"/>
      <w:b/>
      <w:color w:val="000000" w:themeColor="text1"/>
      <w:sz w:val="26"/>
      <w:szCs w:val="26"/>
    </w:rPr>
  </w:style>
  <w:style w:type="character" w:customStyle="1" w:styleId="Heading3Char">
    <w:name w:val="Heading 3 Char"/>
    <w:basedOn w:val="DefaultParagraphFont"/>
    <w:link w:val="Heading3"/>
    <w:rsid w:val="006F328D"/>
    <w:rPr>
      <w:rFonts w:asciiTheme="majorHAnsi" w:eastAsiaTheme="majorEastAsia" w:hAnsiTheme="majorHAnsi" w:cstheme="majorBidi"/>
      <w:b/>
      <w:color w:val="000000" w:themeColor="text1"/>
    </w:rPr>
  </w:style>
  <w:style w:type="character" w:customStyle="1" w:styleId="Heading4Char">
    <w:name w:val="Heading 4 Char"/>
    <w:basedOn w:val="DefaultParagraphFont"/>
    <w:link w:val="Heading4"/>
    <w:rsid w:val="006F328D"/>
    <w:rPr>
      <w:rFonts w:asciiTheme="majorHAnsi" w:eastAsiaTheme="majorEastAsia" w:hAnsiTheme="majorHAnsi" w:cstheme="majorBidi"/>
      <w:b/>
      <w:iCs/>
      <w:color w:val="000000" w:themeColor="text1"/>
      <w:sz w:val="18"/>
      <w:szCs w:val="18"/>
    </w:rPr>
  </w:style>
  <w:style w:type="character" w:customStyle="1" w:styleId="Heading5Char">
    <w:name w:val="Heading 5 Char"/>
    <w:basedOn w:val="DefaultParagraphFont"/>
    <w:link w:val="Heading5"/>
    <w:semiHidden/>
    <w:rsid w:val="00FA473F"/>
    <w:rPr>
      <w:rFonts w:asciiTheme="majorHAnsi" w:eastAsiaTheme="majorEastAsia" w:hAnsiTheme="majorHAnsi" w:cstheme="majorBidi"/>
      <w:b/>
      <w:bCs/>
      <w:color w:val="000000" w:themeColor="text1"/>
      <w:sz w:val="16"/>
      <w:szCs w:val="28"/>
    </w:rPr>
  </w:style>
  <w:style w:type="character" w:customStyle="1" w:styleId="Heading6Char">
    <w:name w:val="Heading 6 Char"/>
    <w:basedOn w:val="DefaultParagraphFont"/>
    <w:link w:val="Heading6"/>
    <w:semiHidden/>
    <w:rsid w:val="00E03743"/>
    <w:rPr>
      <w:rFonts w:asciiTheme="majorHAnsi" w:eastAsiaTheme="majorEastAsia" w:hAnsiTheme="majorHAnsi" w:cstheme="majorBidi"/>
      <w:i/>
      <w:iCs/>
      <w:color w:val="23565E" w:themeColor="accent1" w:themeShade="7F"/>
      <w:sz w:val="20"/>
    </w:rPr>
  </w:style>
  <w:style w:type="character" w:customStyle="1" w:styleId="Heading7Char">
    <w:name w:val="Heading 7 Char"/>
    <w:basedOn w:val="DefaultParagraphFont"/>
    <w:link w:val="Heading7"/>
    <w:semiHidden/>
    <w:rsid w:val="00E03743"/>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037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03743"/>
    <w:rPr>
      <w:rFonts w:asciiTheme="majorHAnsi" w:eastAsiaTheme="majorEastAsia" w:hAnsiTheme="majorHAnsi" w:cstheme="majorBidi"/>
      <w:i/>
      <w:iCs/>
      <w:color w:val="404040" w:themeColor="text1" w:themeTint="BF"/>
      <w:sz w:val="20"/>
      <w:szCs w:val="20"/>
    </w:rPr>
  </w:style>
  <w:style w:type="paragraph" w:customStyle="1" w:styleId="Callout2">
    <w:name w:val="Callout 2"/>
    <w:basedOn w:val="Quote"/>
    <w:rsid w:val="003B18E7"/>
    <w:rPr>
      <w:sz w:val="24"/>
      <w:szCs w:val="24"/>
    </w:rPr>
  </w:style>
  <w:style w:type="paragraph" w:styleId="Quote">
    <w:name w:val="Quote"/>
    <w:aliases w:val="Callout 1"/>
    <w:basedOn w:val="Normal"/>
    <w:next w:val="Normal"/>
    <w:link w:val="QuoteChar"/>
    <w:qFormat/>
    <w:rsid w:val="00952901"/>
    <w:pPr>
      <w:spacing w:before="400" w:after="400"/>
    </w:pPr>
    <w:rPr>
      <w:iCs/>
      <w:color w:val="49ADBB" w:themeColor="accent1"/>
      <w:sz w:val="28"/>
    </w:rPr>
  </w:style>
  <w:style w:type="character" w:customStyle="1" w:styleId="QuoteChar">
    <w:name w:val="Quote Char"/>
    <w:aliases w:val="Callout 1 Char"/>
    <w:basedOn w:val="DefaultParagraphFont"/>
    <w:link w:val="Quote"/>
    <w:rsid w:val="00952901"/>
    <w:rPr>
      <w:iCs/>
      <w:color w:val="49ADBB" w:themeColor="accent1"/>
      <w:sz w:val="28"/>
    </w:rPr>
  </w:style>
  <w:style w:type="paragraph" w:styleId="Footer">
    <w:name w:val="footer"/>
    <w:basedOn w:val="Normal"/>
    <w:link w:val="FooterChar"/>
    <w:rsid w:val="00287D17"/>
    <w:pPr>
      <w:tabs>
        <w:tab w:val="center" w:pos="4680"/>
        <w:tab w:val="right" w:pos="9360"/>
      </w:tabs>
      <w:spacing w:before="300"/>
    </w:pPr>
    <w:rPr>
      <w:color w:val="49ADBB" w:themeColor="accent1"/>
      <w:sz w:val="13"/>
      <w:szCs w:val="16"/>
    </w:rPr>
  </w:style>
  <w:style w:type="character" w:customStyle="1" w:styleId="FooterChar">
    <w:name w:val="Footer Char"/>
    <w:basedOn w:val="DefaultParagraphFont"/>
    <w:link w:val="Footer"/>
    <w:rsid w:val="00287D17"/>
    <w:rPr>
      <w:color w:val="49ADBB" w:themeColor="accent1"/>
      <w:sz w:val="13"/>
      <w:szCs w:val="16"/>
    </w:rPr>
  </w:style>
  <w:style w:type="paragraph" w:styleId="BodyText">
    <w:name w:val="Body Text"/>
    <w:basedOn w:val="Normal"/>
    <w:link w:val="BodyTextChar"/>
    <w:rsid w:val="003B18E7"/>
    <w:pPr>
      <w:spacing w:before="200"/>
    </w:pPr>
    <w:rPr>
      <w:szCs w:val="20"/>
    </w:rPr>
  </w:style>
  <w:style w:type="character" w:customStyle="1" w:styleId="BodyTextChar">
    <w:name w:val="Body Text Char"/>
    <w:basedOn w:val="DefaultParagraphFont"/>
    <w:link w:val="BodyText"/>
    <w:rsid w:val="003B18E7"/>
    <w:rPr>
      <w:rFonts w:ascii="Franklin Gothic Book" w:hAnsi="Franklin Gothic Book"/>
      <w:color w:val="F8EAD8" w:themeColor="accent3"/>
      <w:sz w:val="20"/>
      <w:szCs w:val="20"/>
    </w:rPr>
  </w:style>
  <w:style w:type="table" w:customStyle="1" w:styleId="OutsideTable-Header">
    <w:name w:val="Outside Table - Header"/>
    <w:basedOn w:val="TableNormal"/>
    <w:rsid w:val="00E03743"/>
    <w:tblPr>
      <w:tblInd w:w="0" w:type="dxa"/>
      <w:tblCellMar>
        <w:top w:w="72" w:type="dxa"/>
        <w:left w:w="72" w:type="dxa"/>
        <w:bottom w:w="72" w:type="dxa"/>
        <w:right w:w="72" w:type="dxa"/>
      </w:tblCellMar>
    </w:tblPr>
    <w:tcPr>
      <w:shd w:val="clear" w:color="auto" w:fill="49ADBB" w:themeFill="accent1"/>
    </w:tcPr>
  </w:style>
  <w:style w:type="table" w:customStyle="1" w:styleId="CenterTable-Header">
    <w:name w:val="Center Table - Header"/>
    <w:basedOn w:val="TableNormal"/>
    <w:rsid w:val="00E03743"/>
    <w:tblPr>
      <w:tblInd w:w="0" w:type="dxa"/>
      <w:tblBorders>
        <w:top w:val="single" w:sz="8" w:space="0" w:color="F8EAD8" w:themeColor="background2"/>
        <w:left w:val="single" w:sz="8" w:space="0" w:color="F8EAD8" w:themeColor="background2"/>
        <w:bottom w:val="single" w:sz="8" w:space="0" w:color="F8EAD8" w:themeColor="background2"/>
        <w:right w:val="single" w:sz="8" w:space="0" w:color="F8EAD8" w:themeColor="background2"/>
        <w:insideH w:val="single" w:sz="8" w:space="0" w:color="F8EAD8" w:themeColor="background2"/>
        <w:insideV w:val="single" w:sz="8" w:space="0" w:color="F8EAD8" w:themeColor="background2"/>
      </w:tblBorders>
      <w:tblCellMar>
        <w:top w:w="0" w:type="dxa"/>
        <w:left w:w="0" w:type="dxa"/>
        <w:bottom w:w="0" w:type="dxa"/>
        <w:right w:w="0" w:type="dxa"/>
      </w:tblCellMar>
    </w:tblPr>
    <w:tcPr>
      <w:shd w:val="clear" w:color="auto" w:fill="FFFFFF" w:themeFill="background1"/>
    </w:tcPr>
  </w:style>
  <w:style w:type="table" w:customStyle="1" w:styleId="BorderTable-Header">
    <w:name w:val="Border Table - Header"/>
    <w:basedOn w:val="TableNormal"/>
    <w:rsid w:val="00E03743"/>
    <w:tblPr>
      <w:tblInd w:w="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blBorders>
      <w:tblCellMar>
        <w:top w:w="72" w:type="dxa"/>
        <w:left w:w="72" w:type="dxa"/>
        <w:bottom w:w="72" w:type="dxa"/>
        <w:right w:w="72" w:type="dxa"/>
      </w:tblCellMar>
    </w:tblPr>
    <w:tcPr>
      <w:shd w:val="clear" w:color="auto" w:fill="FFFFFF" w:themeFill="background1"/>
    </w:tcPr>
  </w:style>
  <w:style w:type="paragraph" w:styleId="BalloonText">
    <w:name w:val="Balloon Text"/>
    <w:basedOn w:val="Normal"/>
    <w:link w:val="BalloonTextChar"/>
    <w:semiHidden/>
    <w:unhideWhenUsed/>
    <w:rsid w:val="00E03743"/>
    <w:rPr>
      <w:rFonts w:ascii="Tahoma" w:hAnsi="Tahoma" w:cs="Tahoma"/>
      <w:sz w:val="16"/>
      <w:szCs w:val="16"/>
    </w:rPr>
  </w:style>
  <w:style w:type="character" w:customStyle="1" w:styleId="BalloonTextChar">
    <w:name w:val="Balloon Text Char"/>
    <w:basedOn w:val="DefaultParagraphFont"/>
    <w:link w:val="BalloonText"/>
    <w:semiHidden/>
    <w:rsid w:val="00E03743"/>
    <w:rPr>
      <w:rFonts w:ascii="Tahoma" w:hAnsi="Tahoma" w:cs="Tahoma"/>
      <w:color w:val="404040" w:themeColor="text1" w:themeTint="BF"/>
      <w:sz w:val="16"/>
      <w:szCs w:val="16"/>
    </w:rPr>
  </w:style>
  <w:style w:type="paragraph" w:styleId="Bibliography">
    <w:name w:val="Bibliography"/>
    <w:basedOn w:val="Normal"/>
    <w:next w:val="Normal"/>
    <w:semiHidden/>
    <w:unhideWhenUsed/>
    <w:rsid w:val="00E03743"/>
  </w:style>
  <w:style w:type="paragraph" w:styleId="BlockText">
    <w:name w:val="Block Text"/>
    <w:basedOn w:val="Normal"/>
    <w:semiHidden/>
    <w:unhideWhenUsed/>
    <w:rsid w:val="00E03743"/>
    <w:pPr>
      <w:pBdr>
        <w:top w:val="single" w:sz="2" w:space="10" w:color="49ADBB" w:themeColor="accent1" w:shadow="1"/>
        <w:left w:val="single" w:sz="2" w:space="10" w:color="49ADBB" w:themeColor="accent1" w:shadow="1"/>
        <w:bottom w:val="single" w:sz="2" w:space="10" w:color="49ADBB" w:themeColor="accent1" w:shadow="1"/>
        <w:right w:val="single" w:sz="2" w:space="10" w:color="49ADBB" w:themeColor="accent1" w:shadow="1"/>
      </w:pBdr>
      <w:ind w:left="1152" w:right="1152"/>
    </w:pPr>
    <w:rPr>
      <w:i/>
      <w:iCs/>
      <w:color w:val="49ADBB" w:themeColor="accent1"/>
    </w:rPr>
  </w:style>
  <w:style w:type="paragraph" w:styleId="BodyText2">
    <w:name w:val="Body Text 2"/>
    <w:basedOn w:val="Normal"/>
    <w:link w:val="BodyText2Char"/>
    <w:semiHidden/>
    <w:unhideWhenUsed/>
    <w:rsid w:val="00E03743"/>
    <w:pPr>
      <w:spacing w:after="120"/>
      <w:ind w:left="360"/>
    </w:pPr>
  </w:style>
  <w:style w:type="character" w:customStyle="1" w:styleId="BodyText2Char">
    <w:name w:val="Body Text 2 Char"/>
    <w:basedOn w:val="DefaultParagraphFont"/>
    <w:link w:val="BodyText2"/>
    <w:semiHidden/>
    <w:rsid w:val="00E03743"/>
    <w:rPr>
      <w:color w:val="404040" w:themeColor="text1" w:themeTint="BF"/>
      <w:sz w:val="20"/>
    </w:rPr>
  </w:style>
  <w:style w:type="paragraph" w:styleId="BodyText3">
    <w:name w:val="Body Text 3"/>
    <w:basedOn w:val="Normal"/>
    <w:link w:val="BodyText3Char"/>
    <w:semiHidden/>
    <w:unhideWhenUsed/>
    <w:rsid w:val="00E03743"/>
    <w:pPr>
      <w:spacing w:after="120"/>
    </w:pPr>
    <w:rPr>
      <w:sz w:val="16"/>
      <w:szCs w:val="16"/>
    </w:rPr>
  </w:style>
  <w:style w:type="character" w:customStyle="1" w:styleId="BodyText3Char">
    <w:name w:val="Body Text 3 Char"/>
    <w:basedOn w:val="DefaultParagraphFont"/>
    <w:link w:val="BodyText3"/>
    <w:semiHidden/>
    <w:rsid w:val="00E03743"/>
    <w:rPr>
      <w:color w:val="404040" w:themeColor="text1" w:themeTint="BF"/>
      <w:sz w:val="16"/>
      <w:szCs w:val="16"/>
    </w:rPr>
  </w:style>
  <w:style w:type="paragraph" w:styleId="BodyTextFirstIndent">
    <w:name w:val="Body Text First Indent"/>
    <w:basedOn w:val="BodyText"/>
    <w:link w:val="BodyTextFirstIndentChar"/>
    <w:semiHidden/>
    <w:unhideWhenUsed/>
    <w:rsid w:val="00E03743"/>
    <w:pPr>
      <w:spacing w:before="0"/>
      <w:ind w:firstLine="360"/>
    </w:pPr>
    <w:rPr>
      <w:szCs w:val="22"/>
    </w:rPr>
  </w:style>
  <w:style w:type="character" w:customStyle="1" w:styleId="BodyTextFirstIndentChar">
    <w:name w:val="Body Text First Indent Char"/>
    <w:basedOn w:val="BodyTextChar"/>
    <w:link w:val="BodyTextFirstIndent"/>
    <w:semiHidden/>
    <w:rsid w:val="00E03743"/>
    <w:rPr>
      <w:rFonts w:ascii="Franklin Gothic Book" w:hAnsi="Franklin Gothic Book"/>
      <w:color w:val="404040" w:themeColor="text1" w:themeTint="BF"/>
      <w:sz w:val="20"/>
      <w:szCs w:val="20"/>
    </w:rPr>
  </w:style>
  <w:style w:type="paragraph" w:styleId="BodyTextFirstIndent2">
    <w:name w:val="Body Text First Indent 2"/>
    <w:basedOn w:val="BodyText2"/>
    <w:link w:val="BodyTextFirstIndent2Char"/>
    <w:semiHidden/>
    <w:unhideWhenUsed/>
    <w:rsid w:val="00E03743"/>
    <w:pPr>
      <w:spacing w:after="0"/>
      <w:ind w:firstLine="360"/>
    </w:pPr>
  </w:style>
  <w:style w:type="character" w:customStyle="1" w:styleId="BodyTextFirstIndent2Char">
    <w:name w:val="Body Text First Indent 2 Char"/>
    <w:basedOn w:val="BodyText2Char"/>
    <w:link w:val="BodyTextFirstIndent2"/>
    <w:semiHidden/>
    <w:rsid w:val="00E03743"/>
    <w:rPr>
      <w:color w:val="404040" w:themeColor="text1" w:themeTint="BF"/>
      <w:sz w:val="20"/>
    </w:rPr>
  </w:style>
  <w:style w:type="paragraph" w:styleId="BodyTextIndent2">
    <w:name w:val="Body Text Indent 2"/>
    <w:basedOn w:val="Normal"/>
    <w:link w:val="BodyTextIndent2Char"/>
    <w:semiHidden/>
    <w:unhideWhenUsed/>
    <w:rsid w:val="00E03743"/>
    <w:pPr>
      <w:spacing w:after="120" w:line="480" w:lineRule="auto"/>
      <w:ind w:left="360"/>
    </w:pPr>
  </w:style>
  <w:style w:type="character" w:customStyle="1" w:styleId="BodyTextIndent2Char">
    <w:name w:val="Body Text Indent 2 Char"/>
    <w:basedOn w:val="DefaultParagraphFont"/>
    <w:link w:val="BodyTextIndent2"/>
    <w:semiHidden/>
    <w:rsid w:val="00E03743"/>
    <w:rPr>
      <w:color w:val="404040" w:themeColor="text1" w:themeTint="BF"/>
      <w:sz w:val="20"/>
    </w:rPr>
  </w:style>
  <w:style w:type="paragraph" w:styleId="BodyTextIndent3">
    <w:name w:val="Body Text Indent 3"/>
    <w:basedOn w:val="Normal"/>
    <w:link w:val="BodyTextIndent3Char"/>
    <w:semiHidden/>
    <w:unhideWhenUsed/>
    <w:rsid w:val="00E03743"/>
    <w:pPr>
      <w:spacing w:after="120"/>
      <w:ind w:left="360"/>
    </w:pPr>
    <w:rPr>
      <w:sz w:val="16"/>
      <w:szCs w:val="16"/>
    </w:rPr>
  </w:style>
  <w:style w:type="character" w:customStyle="1" w:styleId="BodyTextIndent3Char">
    <w:name w:val="Body Text Indent 3 Char"/>
    <w:basedOn w:val="DefaultParagraphFont"/>
    <w:link w:val="BodyTextIndent3"/>
    <w:semiHidden/>
    <w:rsid w:val="00E03743"/>
    <w:rPr>
      <w:color w:val="404040" w:themeColor="text1" w:themeTint="BF"/>
      <w:sz w:val="16"/>
      <w:szCs w:val="16"/>
    </w:rPr>
  </w:style>
  <w:style w:type="paragraph" w:styleId="Caption">
    <w:name w:val="caption"/>
    <w:basedOn w:val="Normal"/>
    <w:next w:val="Normal"/>
    <w:semiHidden/>
    <w:unhideWhenUsed/>
    <w:qFormat/>
    <w:rsid w:val="00E03743"/>
    <w:pPr>
      <w:spacing w:after="200"/>
    </w:pPr>
    <w:rPr>
      <w:b/>
      <w:bCs/>
      <w:color w:val="49ADBB" w:themeColor="accent1"/>
      <w:szCs w:val="18"/>
    </w:rPr>
  </w:style>
  <w:style w:type="paragraph" w:styleId="CommentText">
    <w:name w:val="annotation text"/>
    <w:basedOn w:val="Normal"/>
    <w:link w:val="CommentTextChar"/>
    <w:semiHidden/>
    <w:unhideWhenUsed/>
    <w:rsid w:val="00E03743"/>
    <w:rPr>
      <w:szCs w:val="20"/>
    </w:rPr>
  </w:style>
  <w:style w:type="character" w:customStyle="1" w:styleId="CommentTextChar">
    <w:name w:val="Comment Text Char"/>
    <w:basedOn w:val="DefaultParagraphFont"/>
    <w:link w:val="CommentText"/>
    <w:semiHidden/>
    <w:rsid w:val="00E03743"/>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E03743"/>
    <w:rPr>
      <w:b/>
      <w:bCs/>
    </w:rPr>
  </w:style>
  <w:style w:type="character" w:customStyle="1" w:styleId="CommentSubjectChar">
    <w:name w:val="Comment Subject Char"/>
    <w:basedOn w:val="CommentTextChar"/>
    <w:link w:val="CommentSubject"/>
    <w:semiHidden/>
    <w:rsid w:val="00E03743"/>
    <w:rPr>
      <w:b/>
      <w:bCs/>
      <w:color w:val="404040" w:themeColor="text1" w:themeTint="BF"/>
      <w:sz w:val="20"/>
      <w:szCs w:val="20"/>
    </w:rPr>
  </w:style>
  <w:style w:type="paragraph" w:styleId="Date">
    <w:name w:val="Date"/>
    <w:basedOn w:val="Normal"/>
    <w:next w:val="Normal"/>
    <w:link w:val="DateChar"/>
    <w:semiHidden/>
    <w:unhideWhenUsed/>
    <w:rsid w:val="00E03743"/>
  </w:style>
  <w:style w:type="character" w:customStyle="1" w:styleId="DateChar">
    <w:name w:val="Date Char"/>
    <w:basedOn w:val="DefaultParagraphFont"/>
    <w:link w:val="Date"/>
    <w:semiHidden/>
    <w:rsid w:val="00E03743"/>
    <w:rPr>
      <w:color w:val="404040" w:themeColor="text1" w:themeTint="BF"/>
      <w:sz w:val="20"/>
    </w:rPr>
  </w:style>
  <w:style w:type="paragraph" w:styleId="DocumentMap">
    <w:name w:val="Document Map"/>
    <w:basedOn w:val="Normal"/>
    <w:link w:val="DocumentMapChar"/>
    <w:semiHidden/>
    <w:unhideWhenUsed/>
    <w:rsid w:val="00E03743"/>
    <w:rPr>
      <w:rFonts w:ascii="Tahoma" w:hAnsi="Tahoma" w:cs="Tahoma"/>
      <w:sz w:val="16"/>
      <w:szCs w:val="16"/>
    </w:rPr>
  </w:style>
  <w:style w:type="character" w:customStyle="1" w:styleId="DocumentMapChar">
    <w:name w:val="Document Map Char"/>
    <w:basedOn w:val="DefaultParagraphFont"/>
    <w:link w:val="DocumentMap"/>
    <w:semiHidden/>
    <w:rsid w:val="00E03743"/>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E03743"/>
  </w:style>
  <w:style w:type="character" w:customStyle="1" w:styleId="E-mailSignatureChar">
    <w:name w:val="E-mail Signature Char"/>
    <w:basedOn w:val="DefaultParagraphFont"/>
    <w:link w:val="E-mailSignature"/>
    <w:semiHidden/>
    <w:rsid w:val="00E03743"/>
    <w:rPr>
      <w:color w:val="404040" w:themeColor="text1" w:themeTint="BF"/>
      <w:sz w:val="20"/>
    </w:rPr>
  </w:style>
  <w:style w:type="paragraph" w:styleId="EndnoteText">
    <w:name w:val="endnote text"/>
    <w:basedOn w:val="Normal"/>
    <w:link w:val="EndnoteTextChar"/>
    <w:semiHidden/>
    <w:unhideWhenUsed/>
    <w:rsid w:val="00E03743"/>
    <w:rPr>
      <w:szCs w:val="20"/>
    </w:rPr>
  </w:style>
  <w:style w:type="character" w:customStyle="1" w:styleId="EndnoteTextChar">
    <w:name w:val="Endnote Text Char"/>
    <w:basedOn w:val="DefaultParagraphFont"/>
    <w:link w:val="EndnoteText"/>
    <w:semiHidden/>
    <w:rsid w:val="00E03743"/>
    <w:rPr>
      <w:color w:val="404040" w:themeColor="text1" w:themeTint="BF"/>
      <w:sz w:val="20"/>
      <w:szCs w:val="20"/>
    </w:rPr>
  </w:style>
  <w:style w:type="paragraph" w:styleId="EnvelopeAddress">
    <w:name w:val="envelope address"/>
    <w:basedOn w:val="Normal"/>
    <w:semiHidden/>
    <w:unhideWhenUsed/>
    <w:rsid w:val="00E0374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03743"/>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03743"/>
    <w:rPr>
      <w:szCs w:val="20"/>
    </w:rPr>
  </w:style>
  <w:style w:type="character" w:customStyle="1" w:styleId="FootnoteTextChar">
    <w:name w:val="Footnote Text Char"/>
    <w:basedOn w:val="DefaultParagraphFont"/>
    <w:link w:val="FootnoteText"/>
    <w:semiHidden/>
    <w:rsid w:val="00E03743"/>
    <w:rPr>
      <w:color w:val="404040" w:themeColor="text1" w:themeTint="BF"/>
      <w:sz w:val="20"/>
      <w:szCs w:val="20"/>
    </w:rPr>
  </w:style>
  <w:style w:type="paragraph" w:styleId="HTMLAddress">
    <w:name w:val="HTML Address"/>
    <w:basedOn w:val="Normal"/>
    <w:link w:val="HTMLAddressChar"/>
    <w:semiHidden/>
    <w:unhideWhenUsed/>
    <w:rsid w:val="00E03743"/>
    <w:rPr>
      <w:i/>
      <w:iCs/>
    </w:rPr>
  </w:style>
  <w:style w:type="character" w:customStyle="1" w:styleId="HTMLAddressChar">
    <w:name w:val="HTML Address Char"/>
    <w:basedOn w:val="DefaultParagraphFont"/>
    <w:link w:val="HTMLAddress"/>
    <w:semiHidden/>
    <w:rsid w:val="00E03743"/>
    <w:rPr>
      <w:i/>
      <w:iCs/>
      <w:color w:val="404040" w:themeColor="text1" w:themeTint="BF"/>
      <w:sz w:val="20"/>
    </w:rPr>
  </w:style>
  <w:style w:type="paragraph" w:styleId="HTMLPreformatted">
    <w:name w:val="HTML Preformatted"/>
    <w:basedOn w:val="Normal"/>
    <w:link w:val="HTMLPreformattedChar"/>
    <w:semiHidden/>
    <w:unhideWhenUsed/>
    <w:rsid w:val="00E03743"/>
    <w:rPr>
      <w:rFonts w:ascii="Consolas" w:hAnsi="Consolas"/>
      <w:szCs w:val="20"/>
    </w:rPr>
  </w:style>
  <w:style w:type="character" w:customStyle="1" w:styleId="HTMLPreformattedChar">
    <w:name w:val="HTML Preformatted Char"/>
    <w:basedOn w:val="DefaultParagraphFont"/>
    <w:link w:val="HTMLPreformatted"/>
    <w:semiHidden/>
    <w:rsid w:val="00E03743"/>
    <w:rPr>
      <w:rFonts w:ascii="Consolas" w:hAnsi="Consolas"/>
      <w:color w:val="404040" w:themeColor="text1" w:themeTint="BF"/>
      <w:sz w:val="20"/>
      <w:szCs w:val="20"/>
    </w:rPr>
  </w:style>
  <w:style w:type="paragraph" w:styleId="Index1">
    <w:name w:val="index 1"/>
    <w:basedOn w:val="Normal"/>
    <w:next w:val="Normal"/>
    <w:autoRedefine/>
    <w:semiHidden/>
    <w:unhideWhenUsed/>
    <w:rsid w:val="00E03743"/>
    <w:pPr>
      <w:ind w:left="200" w:hanging="200"/>
    </w:pPr>
  </w:style>
  <w:style w:type="paragraph" w:styleId="Index2">
    <w:name w:val="index 2"/>
    <w:basedOn w:val="Normal"/>
    <w:next w:val="Normal"/>
    <w:autoRedefine/>
    <w:semiHidden/>
    <w:unhideWhenUsed/>
    <w:rsid w:val="00E03743"/>
    <w:pPr>
      <w:ind w:left="400" w:hanging="200"/>
    </w:pPr>
  </w:style>
  <w:style w:type="paragraph" w:styleId="Index3">
    <w:name w:val="index 3"/>
    <w:basedOn w:val="Normal"/>
    <w:next w:val="Normal"/>
    <w:autoRedefine/>
    <w:semiHidden/>
    <w:unhideWhenUsed/>
    <w:rsid w:val="00E03743"/>
    <w:pPr>
      <w:ind w:left="600" w:hanging="200"/>
    </w:pPr>
  </w:style>
  <w:style w:type="paragraph" w:styleId="Index4">
    <w:name w:val="index 4"/>
    <w:basedOn w:val="Normal"/>
    <w:next w:val="Normal"/>
    <w:autoRedefine/>
    <w:semiHidden/>
    <w:unhideWhenUsed/>
    <w:rsid w:val="00E03743"/>
    <w:pPr>
      <w:ind w:left="800" w:hanging="200"/>
    </w:pPr>
  </w:style>
  <w:style w:type="paragraph" w:styleId="Index5">
    <w:name w:val="index 5"/>
    <w:basedOn w:val="Normal"/>
    <w:next w:val="Normal"/>
    <w:autoRedefine/>
    <w:semiHidden/>
    <w:unhideWhenUsed/>
    <w:rsid w:val="00E03743"/>
    <w:pPr>
      <w:ind w:left="1000" w:hanging="200"/>
    </w:pPr>
  </w:style>
  <w:style w:type="paragraph" w:styleId="Index6">
    <w:name w:val="index 6"/>
    <w:basedOn w:val="Normal"/>
    <w:next w:val="Normal"/>
    <w:autoRedefine/>
    <w:semiHidden/>
    <w:unhideWhenUsed/>
    <w:rsid w:val="00E03743"/>
    <w:pPr>
      <w:ind w:left="1200" w:hanging="200"/>
    </w:pPr>
  </w:style>
  <w:style w:type="paragraph" w:styleId="Index7">
    <w:name w:val="index 7"/>
    <w:basedOn w:val="Normal"/>
    <w:next w:val="Normal"/>
    <w:autoRedefine/>
    <w:semiHidden/>
    <w:unhideWhenUsed/>
    <w:rsid w:val="00E03743"/>
    <w:pPr>
      <w:ind w:left="1400" w:hanging="200"/>
    </w:pPr>
  </w:style>
  <w:style w:type="paragraph" w:styleId="Index8">
    <w:name w:val="index 8"/>
    <w:basedOn w:val="Normal"/>
    <w:next w:val="Normal"/>
    <w:autoRedefine/>
    <w:semiHidden/>
    <w:unhideWhenUsed/>
    <w:rsid w:val="00E03743"/>
    <w:pPr>
      <w:ind w:left="1600" w:hanging="200"/>
    </w:pPr>
  </w:style>
  <w:style w:type="paragraph" w:styleId="Index9">
    <w:name w:val="index 9"/>
    <w:basedOn w:val="Normal"/>
    <w:next w:val="Normal"/>
    <w:autoRedefine/>
    <w:semiHidden/>
    <w:unhideWhenUsed/>
    <w:rsid w:val="00E03743"/>
    <w:pPr>
      <w:ind w:left="1800" w:hanging="200"/>
    </w:pPr>
  </w:style>
  <w:style w:type="paragraph" w:styleId="IndexHeading">
    <w:name w:val="index heading"/>
    <w:basedOn w:val="Normal"/>
    <w:next w:val="Index1"/>
    <w:semiHidden/>
    <w:unhideWhenUsed/>
    <w:rsid w:val="00E03743"/>
    <w:rPr>
      <w:rFonts w:asciiTheme="majorHAnsi" w:eastAsiaTheme="majorEastAsia" w:hAnsiTheme="majorHAnsi" w:cstheme="majorBidi"/>
      <w:b/>
      <w:bCs/>
    </w:rPr>
  </w:style>
  <w:style w:type="paragraph" w:styleId="List">
    <w:name w:val="List"/>
    <w:basedOn w:val="Normal"/>
    <w:semiHidden/>
    <w:unhideWhenUsed/>
    <w:rsid w:val="00E03743"/>
    <w:pPr>
      <w:ind w:left="360" w:hanging="360"/>
      <w:contextualSpacing/>
    </w:pPr>
  </w:style>
  <w:style w:type="paragraph" w:styleId="List2">
    <w:name w:val="List 2"/>
    <w:basedOn w:val="Normal"/>
    <w:semiHidden/>
    <w:unhideWhenUsed/>
    <w:rsid w:val="00E03743"/>
    <w:pPr>
      <w:ind w:left="720" w:hanging="360"/>
      <w:contextualSpacing/>
    </w:pPr>
  </w:style>
  <w:style w:type="paragraph" w:styleId="List3">
    <w:name w:val="List 3"/>
    <w:basedOn w:val="Normal"/>
    <w:semiHidden/>
    <w:unhideWhenUsed/>
    <w:rsid w:val="00E03743"/>
    <w:pPr>
      <w:ind w:left="1080" w:hanging="360"/>
      <w:contextualSpacing/>
    </w:pPr>
  </w:style>
  <w:style w:type="paragraph" w:styleId="List4">
    <w:name w:val="List 4"/>
    <w:basedOn w:val="Normal"/>
    <w:semiHidden/>
    <w:unhideWhenUsed/>
    <w:rsid w:val="00E03743"/>
    <w:pPr>
      <w:ind w:left="1440" w:hanging="360"/>
      <w:contextualSpacing/>
    </w:pPr>
  </w:style>
  <w:style w:type="paragraph" w:styleId="List5">
    <w:name w:val="List 5"/>
    <w:basedOn w:val="Normal"/>
    <w:semiHidden/>
    <w:unhideWhenUsed/>
    <w:rsid w:val="00E03743"/>
    <w:pPr>
      <w:ind w:left="1800" w:hanging="360"/>
      <w:contextualSpacing/>
    </w:pPr>
  </w:style>
  <w:style w:type="paragraph" w:styleId="ListBullet">
    <w:name w:val="List Bullet"/>
    <w:basedOn w:val="Normal"/>
    <w:semiHidden/>
    <w:unhideWhenUsed/>
    <w:rsid w:val="00E03743"/>
    <w:pPr>
      <w:numPr>
        <w:numId w:val="1"/>
      </w:numPr>
      <w:contextualSpacing/>
    </w:pPr>
  </w:style>
  <w:style w:type="paragraph" w:styleId="ListBullet2">
    <w:name w:val="List Bullet 2"/>
    <w:basedOn w:val="Normal"/>
    <w:semiHidden/>
    <w:unhideWhenUsed/>
    <w:rsid w:val="00E03743"/>
    <w:pPr>
      <w:numPr>
        <w:numId w:val="2"/>
      </w:numPr>
      <w:contextualSpacing/>
    </w:pPr>
  </w:style>
  <w:style w:type="paragraph" w:styleId="ListBullet3">
    <w:name w:val="List Bullet 3"/>
    <w:basedOn w:val="Normal"/>
    <w:unhideWhenUsed/>
    <w:rsid w:val="00287D17"/>
    <w:pPr>
      <w:numPr>
        <w:numId w:val="3"/>
      </w:numPr>
      <w:contextualSpacing/>
    </w:pPr>
  </w:style>
  <w:style w:type="paragraph" w:styleId="ListBullet4">
    <w:name w:val="List Bullet 4"/>
    <w:basedOn w:val="Normal"/>
    <w:semiHidden/>
    <w:unhideWhenUsed/>
    <w:rsid w:val="00E03743"/>
    <w:pPr>
      <w:numPr>
        <w:numId w:val="4"/>
      </w:numPr>
      <w:contextualSpacing/>
    </w:pPr>
  </w:style>
  <w:style w:type="paragraph" w:styleId="ListBullet5">
    <w:name w:val="List Bullet 5"/>
    <w:basedOn w:val="Normal"/>
    <w:semiHidden/>
    <w:unhideWhenUsed/>
    <w:rsid w:val="00E03743"/>
    <w:pPr>
      <w:numPr>
        <w:numId w:val="5"/>
      </w:numPr>
      <w:contextualSpacing/>
    </w:pPr>
  </w:style>
  <w:style w:type="paragraph" w:styleId="ListContinue">
    <w:name w:val="List Continue"/>
    <w:basedOn w:val="Normal"/>
    <w:semiHidden/>
    <w:unhideWhenUsed/>
    <w:rsid w:val="00E03743"/>
    <w:pPr>
      <w:spacing w:after="120"/>
      <w:ind w:left="360"/>
      <w:contextualSpacing/>
    </w:pPr>
  </w:style>
  <w:style w:type="paragraph" w:styleId="ListContinue2">
    <w:name w:val="List Continue 2"/>
    <w:basedOn w:val="Normal"/>
    <w:semiHidden/>
    <w:unhideWhenUsed/>
    <w:rsid w:val="00E03743"/>
    <w:pPr>
      <w:spacing w:after="120"/>
      <w:ind w:left="720"/>
      <w:contextualSpacing/>
    </w:pPr>
  </w:style>
  <w:style w:type="paragraph" w:styleId="ListContinue3">
    <w:name w:val="List Continue 3"/>
    <w:basedOn w:val="Normal"/>
    <w:semiHidden/>
    <w:unhideWhenUsed/>
    <w:rsid w:val="00E03743"/>
    <w:pPr>
      <w:spacing w:after="120"/>
      <w:ind w:left="1080"/>
      <w:contextualSpacing/>
    </w:pPr>
  </w:style>
  <w:style w:type="paragraph" w:styleId="ListContinue4">
    <w:name w:val="List Continue 4"/>
    <w:basedOn w:val="Normal"/>
    <w:semiHidden/>
    <w:unhideWhenUsed/>
    <w:rsid w:val="00E03743"/>
    <w:pPr>
      <w:spacing w:after="120"/>
      <w:ind w:left="1440"/>
      <w:contextualSpacing/>
    </w:pPr>
  </w:style>
  <w:style w:type="paragraph" w:styleId="ListContinue5">
    <w:name w:val="List Continue 5"/>
    <w:basedOn w:val="Normal"/>
    <w:semiHidden/>
    <w:unhideWhenUsed/>
    <w:rsid w:val="00E03743"/>
    <w:pPr>
      <w:spacing w:after="120"/>
      <w:ind w:left="1800"/>
      <w:contextualSpacing/>
    </w:pPr>
  </w:style>
  <w:style w:type="paragraph" w:styleId="ListNumber">
    <w:name w:val="List Number"/>
    <w:basedOn w:val="Normal"/>
    <w:semiHidden/>
    <w:unhideWhenUsed/>
    <w:rsid w:val="00E03743"/>
    <w:pPr>
      <w:numPr>
        <w:numId w:val="6"/>
      </w:numPr>
      <w:contextualSpacing/>
    </w:pPr>
  </w:style>
  <w:style w:type="paragraph" w:styleId="ListNumber2">
    <w:name w:val="List Number 2"/>
    <w:basedOn w:val="Normal"/>
    <w:semiHidden/>
    <w:unhideWhenUsed/>
    <w:rsid w:val="00E03743"/>
    <w:pPr>
      <w:numPr>
        <w:numId w:val="7"/>
      </w:numPr>
      <w:contextualSpacing/>
    </w:pPr>
  </w:style>
  <w:style w:type="paragraph" w:styleId="ListNumber3">
    <w:name w:val="List Number 3"/>
    <w:basedOn w:val="Normal"/>
    <w:semiHidden/>
    <w:unhideWhenUsed/>
    <w:rsid w:val="00E03743"/>
    <w:pPr>
      <w:numPr>
        <w:numId w:val="8"/>
      </w:numPr>
      <w:contextualSpacing/>
    </w:pPr>
  </w:style>
  <w:style w:type="paragraph" w:styleId="ListNumber4">
    <w:name w:val="List Number 4"/>
    <w:basedOn w:val="Normal"/>
    <w:semiHidden/>
    <w:unhideWhenUsed/>
    <w:rsid w:val="00E03743"/>
    <w:pPr>
      <w:numPr>
        <w:numId w:val="9"/>
      </w:numPr>
      <w:contextualSpacing/>
    </w:pPr>
  </w:style>
  <w:style w:type="paragraph" w:styleId="ListNumber5">
    <w:name w:val="List Number 5"/>
    <w:basedOn w:val="Normal"/>
    <w:semiHidden/>
    <w:unhideWhenUsed/>
    <w:rsid w:val="00E03743"/>
    <w:pPr>
      <w:numPr>
        <w:numId w:val="10"/>
      </w:numPr>
      <w:contextualSpacing/>
    </w:pPr>
  </w:style>
  <w:style w:type="paragraph" w:styleId="ListParagraph">
    <w:name w:val="List Paragraph"/>
    <w:aliases w:val="Bullet Paragraph"/>
    <w:basedOn w:val="Normal"/>
    <w:qFormat/>
    <w:rsid w:val="00287D17"/>
    <w:pPr>
      <w:numPr>
        <w:numId w:val="13"/>
      </w:numPr>
      <w:spacing w:before="200" w:after="200"/>
      <w:ind w:left="227" w:hanging="227"/>
    </w:pPr>
  </w:style>
  <w:style w:type="paragraph" w:styleId="MacroText">
    <w:name w:val="macro"/>
    <w:link w:val="MacroTextChar"/>
    <w:semiHidden/>
    <w:unhideWhenUsed/>
    <w:rsid w:val="00E03743"/>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E03743"/>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E037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03743"/>
    <w:rPr>
      <w:rFonts w:asciiTheme="majorHAnsi" w:eastAsiaTheme="majorEastAsia" w:hAnsiTheme="majorHAnsi" w:cstheme="majorBidi"/>
      <w:color w:val="404040" w:themeColor="text1" w:themeTint="BF"/>
      <w:sz w:val="24"/>
      <w:szCs w:val="24"/>
      <w:shd w:val="pct20" w:color="auto" w:fill="auto"/>
    </w:rPr>
  </w:style>
  <w:style w:type="paragraph" w:customStyle="1" w:styleId="NumberedParagraph">
    <w:name w:val="Numbered Paragraph"/>
    <w:basedOn w:val="ListParagraph"/>
    <w:rsid w:val="00BE4B49"/>
    <w:pPr>
      <w:numPr>
        <w:numId w:val="11"/>
      </w:numPr>
      <w:ind w:left="227" w:hanging="227"/>
    </w:pPr>
  </w:style>
  <w:style w:type="paragraph" w:styleId="NormalWeb">
    <w:name w:val="Normal (Web)"/>
    <w:basedOn w:val="Normal"/>
    <w:semiHidden/>
    <w:unhideWhenUsed/>
    <w:rsid w:val="00E03743"/>
    <w:rPr>
      <w:rFonts w:ascii="Times New Roman" w:hAnsi="Times New Roman" w:cs="Times New Roman"/>
      <w:sz w:val="24"/>
      <w:szCs w:val="24"/>
    </w:rPr>
  </w:style>
  <w:style w:type="paragraph" w:styleId="NormalIndent">
    <w:name w:val="Normal Indent"/>
    <w:basedOn w:val="Normal"/>
    <w:semiHidden/>
    <w:unhideWhenUsed/>
    <w:rsid w:val="00E03743"/>
    <w:pPr>
      <w:ind w:left="720"/>
    </w:pPr>
  </w:style>
  <w:style w:type="paragraph" w:styleId="NoteHeading">
    <w:name w:val="Note Heading"/>
    <w:basedOn w:val="Normal"/>
    <w:next w:val="Normal"/>
    <w:link w:val="NoteHeadingChar"/>
    <w:semiHidden/>
    <w:unhideWhenUsed/>
    <w:rsid w:val="00E03743"/>
  </w:style>
  <w:style w:type="character" w:customStyle="1" w:styleId="NoteHeadingChar">
    <w:name w:val="Note Heading Char"/>
    <w:basedOn w:val="DefaultParagraphFont"/>
    <w:link w:val="NoteHeading"/>
    <w:semiHidden/>
    <w:rsid w:val="00E03743"/>
    <w:rPr>
      <w:color w:val="404040" w:themeColor="text1" w:themeTint="BF"/>
      <w:sz w:val="20"/>
    </w:rPr>
  </w:style>
  <w:style w:type="paragraph" w:styleId="PlainText">
    <w:name w:val="Plain Text"/>
    <w:basedOn w:val="Normal"/>
    <w:link w:val="PlainTextChar"/>
    <w:semiHidden/>
    <w:unhideWhenUsed/>
    <w:rsid w:val="00E03743"/>
    <w:rPr>
      <w:rFonts w:ascii="Consolas" w:hAnsi="Consolas"/>
      <w:sz w:val="21"/>
      <w:szCs w:val="21"/>
    </w:rPr>
  </w:style>
  <w:style w:type="character" w:customStyle="1" w:styleId="PlainTextChar">
    <w:name w:val="Plain Text Char"/>
    <w:basedOn w:val="DefaultParagraphFont"/>
    <w:link w:val="PlainText"/>
    <w:semiHidden/>
    <w:rsid w:val="00E03743"/>
    <w:rPr>
      <w:rFonts w:ascii="Consolas" w:hAnsi="Consolas"/>
      <w:color w:val="404040" w:themeColor="text1" w:themeTint="BF"/>
      <w:sz w:val="21"/>
      <w:szCs w:val="21"/>
    </w:rPr>
  </w:style>
  <w:style w:type="paragraph" w:styleId="Salutation">
    <w:name w:val="Salutation"/>
    <w:basedOn w:val="Normal"/>
    <w:next w:val="Normal"/>
    <w:link w:val="SalutationChar"/>
    <w:semiHidden/>
    <w:unhideWhenUsed/>
    <w:rsid w:val="00E03743"/>
  </w:style>
  <w:style w:type="character" w:customStyle="1" w:styleId="SalutationChar">
    <w:name w:val="Salutation Char"/>
    <w:basedOn w:val="DefaultParagraphFont"/>
    <w:link w:val="Salutation"/>
    <w:semiHidden/>
    <w:rsid w:val="00E03743"/>
    <w:rPr>
      <w:color w:val="404040" w:themeColor="text1" w:themeTint="BF"/>
      <w:sz w:val="20"/>
    </w:rPr>
  </w:style>
  <w:style w:type="paragraph" w:styleId="TableofAuthorities">
    <w:name w:val="table of authorities"/>
    <w:basedOn w:val="Normal"/>
    <w:next w:val="Normal"/>
    <w:semiHidden/>
    <w:unhideWhenUsed/>
    <w:rsid w:val="00E03743"/>
    <w:pPr>
      <w:ind w:left="200" w:hanging="200"/>
    </w:pPr>
  </w:style>
  <w:style w:type="paragraph" w:styleId="TableofFigures">
    <w:name w:val="table of figures"/>
    <w:basedOn w:val="Normal"/>
    <w:next w:val="Normal"/>
    <w:semiHidden/>
    <w:unhideWhenUsed/>
    <w:rsid w:val="00E03743"/>
  </w:style>
  <w:style w:type="paragraph" w:styleId="Title">
    <w:name w:val="Title"/>
    <w:basedOn w:val="Heading1"/>
    <w:next w:val="Normal"/>
    <w:link w:val="TitleChar"/>
    <w:qFormat/>
    <w:rsid w:val="00952901"/>
    <w:pPr>
      <w:spacing w:after="300"/>
    </w:pPr>
    <w:rPr>
      <w:b/>
      <w:color w:val="49ADBB" w:themeColor="accent1"/>
      <w:spacing w:val="5"/>
      <w:kern w:val="28"/>
      <w:sz w:val="52"/>
      <w:szCs w:val="52"/>
    </w:rPr>
  </w:style>
  <w:style w:type="character" w:customStyle="1" w:styleId="TitleChar">
    <w:name w:val="Title Char"/>
    <w:basedOn w:val="DefaultParagraphFont"/>
    <w:link w:val="Title"/>
    <w:rsid w:val="00952901"/>
    <w:rPr>
      <w:rFonts w:ascii="Franklin Gothic Book" w:eastAsiaTheme="majorEastAsia" w:hAnsi="Franklin Gothic Book" w:cstheme="majorBidi"/>
      <w:b/>
      <w:bCs/>
      <w:color w:val="49ADBB" w:themeColor="accent1"/>
      <w:spacing w:val="5"/>
      <w:kern w:val="28"/>
      <w:sz w:val="52"/>
      <w:szCs w:val="52"/>
    </w:rPr>
  </w:style>
  <w:style w:type="paragraph" w:styleId="TOAHeading">
    <w:name w:val="toa heading"/>
    <w:basedOn w:val="Normal"/>
    <w:next w:val="Normal"/>
    <w:semiHidden/>
    <w:unhideWhenUsed/>
    <w:rsid w:val="00E0374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03743"/>
    <w:pPr>
      <w:spacing w:after="100"/>
    </w:pPr>
  </w:style>
  <w:style w:type="paragraph" w:styleId="TOC2">
    <w:name w:val="toc 2"/>
    <w:basedOn w:val="Normal"/>
    <w:next w:val="Normal"/>
    <w:autoRedefine/>
    <w:semiHidden/>
    <w:unhideWhenUsed/>
    <w:rsid w:val="00E03743"/>
    <w:pPr>
      <w:spacing w:after="100"/>
      <w:ind w:left="200"/>
    </w:pPr>
  </w:style>
  <w:style w:type="paragraph" w:styleId="TOC3">
    <w:name w:val="toc 3"/>
    <w:basedOn w:val="Normal"/>
    <w:next w:val="Normal"/>
    <w:autoRedefine/>
    <w:semiHidden/>
    <w:unhideWhenUsed/>
    <w:rsid w:val="00E03743"/>
    <w:pPr>
      <w:spacing w:after="100"/>
      <w:ind w:left="400"/>
    </w:pPr>
  </w:style>
  <w:style w:type="paragraph" w:styleId="TOC4">
    <w:name w:val="toc 4"/>
    <w:basedOn w:val="Normal"/>
    <w:next w:val="Normal"/>
    <w:autoRedefine/>
    <w:semiHidden/>
    <w:unhideWhenUsed/>
    <w:rsid w:val="00E03743"/>
    <w:pPr>
      <w:spacing w:after="100"/>
      <w:ind w:left="600"/>
    </w:pPr>
  </w:style>
  <w:style w:type="paragraph" w:styleId="TOC5">
    <w:name w:val="toc 5"/>
    <w:basedOn w:val="Normal"/>
    <w:next w:val="Normal"/>
    <w:autoRedefine/>
    <w:semiHidden/>
    <w:unhideWhenUsed/>
    <w:rsid w:val="00E03743"/>
    <w:pPr>
      <w:spacing w:after="100"/>
      <w:ind w:left="800"/>
    </w:pPr>
  </w:style>
  <w:style w:type="paragraph" w:styleId="TOC6">
    <w:name w:val="toc 6"/>
    <w:basedOn w:val="Normal"/>
    <w:next w:val="Normal"/>
    <w:autoRedefine/>
    <w:semiHidden/>
    <w:unhideWhenUsed/>
    <w:rsid w:val="00E03743"/>
    <w:pPr>
      <w:spacing w:after="100"/>
      <w:ind w:left="1000"/>
    </w:pPr>
  </w:style>
  <w:style w:type="paragraph" w:styleId="TOC7">
    <w:name w:val="toc 7"/>
    <w:basedOn w:val="Normal"/>
    <w:next w:val="Normal"/>
    <w:autoRedefine/>
    <w:semiHidden/>
    <w:unhideWhenUsed/>
    <w:rsid w:val="00E03743"/>
    <w:pPr>
      <w:spacing w:after="100"/>
      <w:ind w:left="1200"/>
    </w:pPr>
  </w:style>
  <w:style w:type="paragraph" w:styleId="TOC8">
    <w:name w:val="toc 8"/>
    <w:basedOn w:val="Normal"/>
    <w:next w:val="Normal"/>
    <w:autoRedefine/>
    <w:semiHidden/>
    <w:unhideWhenUsed/>
    <w:rsid w:val="00E03743"/>
    <w:pPr>
      <w:spacing w:after="100"/>
      <w:ind w:left="1400"/>
    </w:pPr>
  </w:style>
  <w:style w:type="paragraph" w:styleId="TOC9">
    <w:name w:val="toc 9"/>
    <w:basedOn w:val="Normal"/>
    <w:next w:val="Normal"/>
    <w:autoRedefine/>
    <w:semiHidden/>
    <w:unhideWhenUsed/>
    <w:rsid w:val="00E03743"/>
    <w:pPr>
      <w:spacing w:after="100"/>
      <w:ind w:left="1600"/>
    </w:pPr>
  </w:style>
  <w:style w:type="paragraph" w:styleId="TOCHeading">
    <w:name w:val="TOC Heading"/>
    <w:basedOn w:val="Heading1"/>
    <w:next w:val="Normal"/>
    <w:semiHidden/>
    <w:unhideWhenUsed/>
    <w:qFormat/>
    <w:rsid w:val="00E03743"/>
    <w:pPr>
      <w:outlineLvl w:val="9"/>
    </w:pPr>
  </w:style>
  <w:style w:type="character" w:styleId="Emphasis">
    <w:name w:val="Emphasis"/>
    <w:basedOn w:val="DefaultParagraphFont"/>
    <w:uiPriority w:val="20"/>
    <w:qFormat/>
    <w:rsid w:val="008B1FF1"/>
    <w:rPr>
      <w:i/>
      <w:iCs/>
    </w:rPr>
  </w:style>
  <w:style w:type="character" w:styleId="Strong">
    <w:name w:val="Strong"/>
    <w:basedOn w:val="DefaultParagraphFont"/>
    <w:uiPriority w:val="22"/>
    <w:qFormat/>
    <w:rsid w:val="008B1FF1"/>
    <w:rPr>
      <w:b/>
      <w:bCs/>
    </w:rPr>
  </w:style>
  <w:style w:type="paragraph" w:styleId="Header">
    <w:name w:val="header"/>
    <w:basedOn w:val="Normal"/>
    <w:link w:val="HeaderChar"/>
    <w:uiPriority w:val="99"/>
    <w:unhideWhenUsed/>
    <w:rsid w:val="000F4EEC"/>
    <w:pPr>
      <w:tabs>
        <w:tab w:val="center" w:pos="4320"/>
        <w:tab w:val="right" w:pos="8640"/>
      </w:tabs>
    </w:pPr>
  </w:style>
  <w:style w:type="character" w:customStyle="1" w:styleId="HeaderChar">
    <w:name w:val="Header Char"/>
    <w:basedOn w:val="DefaultParagraphFont"/>
    <w:link w:val="Header"/>
    <w:uiPriority w:val="99"/>
    <w:rsid w:val="000F4EEC"/>
    <w:rPr>
      <w:color w:val="EA6431" w:themeColor="accent4"/>
      <w:sz w:val="18"/>
    </w:rPr>
  </w:style>
  <w:style w:type="paragraph" w:customStyle="1" w:styleId="LetterheadText">
    <w:name w:val="Letterhead Text"/>
    <w:rsid w:val="001F515C"/>
    <w:pPr>
      <w:spacing w:line="190" w:lineRule="exact"/>
    </w:pPr>
    <w:rPr>
      <w:rFonts w:ascii="Franklin Gothic Book" w:hAnsi="Franklin Gothic Book"/>
      <w:color w:val="49ADBB" w:themeColor="accent1"/>
      <w:sz w:val="14"/>
    </w:rPr>
  </w:style>
  <w:style w:type="paragraph" w:customStyle="1" w:styleId="DocumentHeader">
    <w:name w:val="Document Header"/>
    <w:basedOn w:val="LetterheadText"/>
    <w:rsid w:val="003B18E7"/>
    <w:pPr>
      <w:spacing w:line="240" w:lineRule="auto"/>
      <w:jc w:val="right"/>
    </w:pPr>
    <w:rPr>
      <w:sz w:val="66"/>
      <w:szCs w:val="66"/>
    </w:rPr>
  </w:style>
  <w:style w:type="paragraph" w:customStyle="1" w:styleId="BodyTextnospace">
    <w:name w:val="Body Text no space"/>
    <w:basedOn w:val="BodyText"/>
    <w:rsid w:val="00CC1419"/>
    <w:pPr>
      <w:spacing w:before="0"/>
    </w:pPr>
  </w:style>
  <w:style w:type="paragraph" w:customStyle="1" w:styleId="FigureStyle">
    <w:name w:val="Figure Style"/>
    <w:basedOn w:val="BodyText"/>
    <w:rsid w:val="005A4EA9"/>
    <w:pPr>
      <w:numPr>
        <w:numId w:val="19"/>
      </w:numPr>
      <w:spacing w:after="100"/>
    </w:pPr>
    <w:rPr>
      <w:b/>
      <w:color w:val="424E59" w:themeColor="text2"/>
    </w:rPr>
  </w:style>
  <w:style w:type="table" w:styleId="TableGrid">
    <w:name w:val="Table Grid"/>
    <w:basedOn w:val="TableNormal"/>
    <w:uiPriority w:val="59"/>
    <w:rsid w:val="005A4E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5A4EA9"/>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TableText">
    <w:name w:val="Table Text"/>
    <w:basedOn w:val="Normal"/>
    <w:rsid w:val="005A4EA9"/>
  </w:style>
  <w:style w:type="paragraph" w:customStyle="1" w:styleId="TableHeader">
    <w:name w:val="Table Header"/>
    <w:basedOn w:val="TableText"/>
    <w:rsid w:val="005A4EA9"/>
    <w:rPr>
      <w:b/>
    </w:rPr>
  </w:style>
  <w:style w:type="table" w:styleId="LightShading">
    <w:name w:val="Light Shading"/>
    <w:basedOn w:val="TableNormal"/>
    <w:uiPriority w:val="60"/>
    <w:rsid w:val="00450D0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
    <w:name w:val="Medium List 1"/>
    <w:basedOn w:val="TableNormal"/>
    <w:uiPriority w:val="65"/>
    <w:rsid w:val="00450D0A"/>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24E5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450D0A"/>
    <w:rPr>
      <w:color w:val="000000" w:themeColor="text1"/>
    </w:rPr>
    <w:tblPr>
      <w:tblStyleRowBandSize w:val="1"/>
      <w:tblStyleColBandSize w:val="1"/>
      <w:tblInd w:w="0" w:type="dxa"/>
      <w:tblBorders>
        <w:top w:val="single" w:sz="8" w:space="0" w:color="49ADBB" w:themeColor="accent1"/>
        <w:bottom w:val="single" w:sz="8" w:space="0" w:color="49ADBB"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9ADBB" w:themeColor="accent1"/>
        </w:tcBorders>
      </w:tcPr>
    </w:tblStylePr>
    <w:tblStylePr w:type="lastRow">
      <w:rPr>
        <w:b/>
        <w:bCs/>
        <w:color w:val="424E59" w:themeColor="text2"/>
      </w:rPr>
      <w:tblPr/>
      <w:tcPr>
        <w:tcBorders>
          <w:top w:val="single" w:sz="8" w:space="0" w:color="49ADBB" w:themeColor="accent1"/>
          <w:bottom w:val="single" w:sz="8" w:space="0" w:color="49ADBB" w:themeColor="accent1"/>
        </w:tcBorders>
      </w:tcPr>
    </w:tblStylePr>
    <w:tblStylePr w:type="firstCol">
      <w:rPr>
        <w:b/>
        <w:bCs/>
      </w:rPr>
    </w:tblStylePr>
    <w:tblStylePr w:type="lastCol">
      <w:rPr>
        <w:b/>
        <w:bCs/>
      </w:rPr>
      <w:tblPr/>
      <w:tcPr>
        <w:tcBorders>
          <w:top w:val="single" w:sz="8" w:space="0" w:color="49ADBB" w:themeColor="accent1"/>
          <w:bottom w:val="single" w:sz="8" w:space="0" w:color="49ADBB" w:themeColor="accent1"/>
        </w:tcBorders>
      </w:tcPr>
    </w:tblStylePr>
    <w:tblStylePr w:type="band1Vert">
      <w:tblPr/>
      <w:tcPr>
        <w:shd w:val="clear" w:color="auto" w:fill="D1EAEE" w:themeFill="accent1" w:themeFillTint="3F"/>
      </w:tcPr>
    </w:tblStylePr>
    <w:tblStylePr w:type="band1Horz">
      <w:tblPr/>
      <w:tcPr>
        <w:shd w:val="clear" w:color="auto" w:fill="D1EAEE" w:themeFill="accent1" w:themeFillTint="3F"/>
      </w:tcPr>
    </w:tblStylePr>
  </w:style>
  <w:style w:type="table" w:styleId="MediumList1-Accent2">
    <w:name w:val="Medium List 1 Accent 2"/>
    <w:basedOn w:val="TableNormal"/>
    <w:uiPriority w:val="65"/>
    <w:rsid w:val="00450D0A"/>
    <w:rPr>
      <w:color w:val="000000" w:themeColor="text1"/>
    </w:rPr>
    <w:tblPr>
      <w:tblStyleRowBandSize w:val="1"/>
      <w:tblStyleColBandSize w:val="1"/>
      <w:tblInd w:w="0" w:type="dxa"/>
      <w:tblBorders>
        <w:top w:val="single" w:sz="8" w:space="0" w:color="424E59" w:themeColor="accent2"/>
        <w:bottom w:val="single" w:sz="8" w:space="0" w:color="424E59"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24E59" w:themeColor="accent2"/>
        </w:tcBorders>
      </w:tcPr>
    </w:tblStylePr>
    <w:tblStylePr w:type="lastRow">
      <w:rPr>
        <w:b/>
        <w:bCs/>
        <w:color w:val="424E59" w:themeColor="text2"/>
      </w:rPr>
      <w:tblPr/>
      <w:tcPr>
        <w:tcBorders>
          <w:top w:val="single" w:sz="8" w:space="0" w:color="424E59" w:themeColor="accent2"/>
          <w:bottom w:val="single" w:sz="8" w:space="0" w:color="424E59" w:themeColor="accent2"/>
        </w:tcBorders>
      </w:tcPr>
    </w:tblStylePr>
    <w:tblStylePr w:type="firstCol">
      <w:rPr>
        <w:b/>
        <w:bCs/>
      </w:rPr>
    </w:tblStylePr>
    <w:tblStylePr w:type="lastCol">
      <w:rPr>
        <w:b/>
        <w:bCs/>
      </w:rPr>
      <w:tblPr/>
      <w:tcPr>
        <w:tcBorders>
          <w:top w:val="single" w:sz="8" w:space="0" w:color="424E59" w:themeColor="accent2"/>
          <w:bottom w:val="single" w:sz="8" w:space="0" w:color="424E59" w:themeColor="accent2"/>
        </w:tcBorders>
      </w:tcPr>
    </w:tblStylePr>
    <w:tblStylePr w:type="band1Vert">
      <w:tblPr/>
      <w:tcPr>
        <w:shd w:val="clear" w:color="auto" w:fill="CCD3D9" w:themeFill="accent2" w:themeFillTint="3F"/>
      </w:tcPr>
    </w:tblStylePr>
    <w:tblStylePr w:type="band1Horz">
      <w:tblPr/>
      <w:tcPr>
        <w:shd w:val="clear" w:color="auto" w:fill="CCD3D9" w:themeFill="accent2" w:themeFillTint="3F"/>
      </w:tcPr>
    </w:tblStylePr>
  </w:style>
  <w:style w:type="table" w:styleId="MediumList1-Accent4">
    <w:name w:val="Medium List 1 Accent 4"/>
    <w:basedOn w:val="TableNormal"/>
    <w:uiPriority w:val="65"/>
    <w:rsid w:val="00450D0A"/>
    <w:rPr>
      <w:color w:val="000000" w:themeColor="text1"/>
    </w:rPr>
    <w:tblPr>
      <w:tblStyleRowBandSize w:val="1"/>
      <w:tblStyleColBandSize w:val="1"/>
      <w:tblInd w:w="0" w:type="dxa"/>
      <w:tblBorders>
        <w:top w:val="single" w:sz="8" w:space="0" w:color="EA6431" w:themeColor="accent4"/>
        <w:bottom w:val="single" w:sz="8" w:space="0" w:color="EA6431"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A6431" w:themeColor="accent4"/>
        </w:tcBorders>
      </w:tcPr>
    </w:tblStylePr>
    <w:tblStylePr w:type="lastRow">
      <w:rPr>
        <w:b/>
        <w:bCs/>
        <w:color w:val="424E59" w:themeColor="text2"/>
      </w:rPr>
      <w:tblPr/>
      <w:tcPr>
        <w:tcBorders>
          <w:top w:val="single" w:sz="8" w:space="0" w:color="EA6431" w:themeColor="accent4"/>
          <w:bottom w:val="single" w:sz="8" w:space="0" w:color="EA6431" w:themeColor="accent4"/>
        </w:tcBorders>
      </w:tcPr>
    </w:tblStylePr>
    <w:tblStylePr w:type="firstCol">
      <w:rPr>
        <w:b/>
        <w:bCs/>
      </w:rPr>
    </w:tblStylePr>
    <w:tblStylePr w:type="lastCol">
      <w:rPr>
        <w:b/>
        <w:bCs/>
      </w:rPr>
      <w:tblPr/>
      <w:tcPr>
        <w:tcBorders>
          <w:top w:val="single" w:sz="8" w:space="0" w:color="EA6431" w:themeColor="accent4"/>
          <w:bottom w:val="single" w:sz="8" w:space="0" w:color="EA6431" w:themeColor="accent4"/>
        </w:tcBorders>
      </w:tcPr>
    </w:tblStylePr>
    <w:tblStylePr w:type="band1Vert">
      <w:tblPr/>
      <w:tcPr>
        <w:shd w:val="clear" w:color="auto" w:fill="F9D8CB" w:themeFill="accent4" w:themeFillTint="3F"/>
      </w:tcPr>
    </w:tblStylePr>
    <w:tblStylePr w:type="band1Horz">
      <w:tblPr/>
      <w:tcPr>
        <w:shd w:val="clear" w:color="auto" w:fill="F9D8CB" w:themeFill="accent4" w:themeFillTint="3F"/>
      </w:tcPr>
    </w:tblStylePr>
  </w:style>
  <w:style w:type="table" w:styleId="MediumList2">
    <w:name w:val="Medium List 2"/>
    <w:basedOn w:val="TableNormal"/>
    <w:uiPriority w:val="66"/>
    <w:rsid w:val="00450D0A"/>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Shading-Accent5">
    <w:name w:val="Colorful Shading Accent 5"/>
    <w:basedOn w:val="TableNormal"/>
    <w:uiPriority w:val="71"/>
    <w:rsid w:val="00450D0A"/>
    <w:rPr>
      <w:color w:val="000000" w:themeColor="text1"/>
    </w:rPr>
    <w:tblPr>
      <w:tblStyleRowBandSize w:val="1"/>
      <w:tblStyleColBandSize w:val="1"/>
      <w:tblInd w:w="0" w:type="dxa"/>
      <w:tblBorders>
        <w:top w:val="single" w:sz="24" w:space="0" w:color="775A9E" w:themeColor="accent6"/>
        <w:left w:val="single" w:sz="4" w:space="0" w:color="A9BA36" w:themeColor="accent5"/>
        <w:bottom w:val="single" w:sz="4" w:space="0" w:color="A9BA36" w:themeColor="accent5"/>
        <w:right w:val="single" w:sz="4" w:space="0" w:color="A9BA3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9EA" w:themeFill="accent5" w:themeFillTint="19"/>
    </w:tcPr>
    <w:tblStylePr w:type="firstRow">
      <w:rPr>
        <w:b/>
        <w:bCs/>
      </w:rPr>
      <w:tblPr/>
      <w:tcPr>
        <w:tcBorders>
          <w:top w:val="nil"/>
          <w:left w:val="nil"/>
          <w:bottom w:val="single" w:sz="24" w:space="0" w:color="775A9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56F20" w:themeFill="accent5" w:themeFillShade="99"/>
      </w:tcPr>
    </w:tblStylePr>
    <w:tblStylePr w:type="firstCol">
      <w:rPr>
        <w:color w:val="FFFFFF" w:themeColor="background1"/>
      </w:rPr>
      <w:tblPr/>
      <w:tcPr>
        <w:tcBorders>
          <w:top w:val="nil"/>
          <w:left w:val="nil"/>
          <w:bottom w:val="nil"/>
          <w:right w:val="nil"/>
          <w:insideH w:val="single" w:sz="4" w:space="0" w:color="656F20" w:themeColor="accent5" w:themeShade="99"/>
          <w:insideV w:val="nil"/>
        </w:tcBorders>
        <w:shd w:val="clear" w:color="auto" w:fill="656F2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56F20" w:themeFill="accent5" w:themeFillShade="99"/>
      </w:tcPr>
    </w:tblStylePr>
    <w:tblStylePr w:type="band1Vert">
      <w:tblPr/>
      <w:tcPr>
        <w:shd w:val="clear" w:color="auto" w:fill="DFE6AB" w:themeFill="accent5" w:themeFillTint="66"/>
      </w:tcPr>
    </w:tblStylePr>
    <w:tblStylePr w:type="band1Horz">
      <w:tblPr/>
      <w:tcPr>
        <w:shd w:val="clear" w:color="auto" w:fill="D7E096" w:themeFill="accent5"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C0175"/>
    <w:rPr>
      <w:color w:val="000000" w:themeColor="text1"/>
    </w:rPr>
    <w:tblPr>
      <w:tblStyleRowBandSize w:val="1"/>
      <w:tblStyleColBandSize w:val="1"/>
      <w:tblInd w:w="0" w:type="dxa"/>
      <w:tblBorders>
        <w:top w:val="single" w:sz="24" w:space="0" w:color="424E59" w:themeColor="accent2"/>
        <w:left w:val="single" w:sz="4" w:space="0" w:color="49ADBB" w:themeColor="accent1"/>
        <w:bottom w:val="single" w:sz="4" w:space="0" w:color="49ADBB" w:themeColor="accent1"/>
        <w:right w:val="single" w:sz="4" w:space="0" w:color="49ADBB"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8" w:themeFill="accent1" w:themeFillTint="19"/>
    </w:tcPr>
    <w:tblStylePr w:type="firstRow">
      <w:rPr>
        <w:b/>
        <w:bCs/>
      </w:rPr>
      <w:tblPr/>
      <w:tcPr>
        <w:tcBorders>
          <w:top w:val="nil"/>
          <w:left w:val="nil"/>
          <w:bottom w:val="single" w:sz="24" w:space="0" w:color="424E5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6871" w:themeFill="accent1" w:themeFillShade="99"/>
      </w:tcPr>
    </w:tblStylePr>
    <w:tblStylePr w:type="firstCol">
      <w:rPr>
        <w:color w:val="FFFFFF" w:themeColor="background1"/>
      </w:rPr>
      <w:tblPr/>
      <w:tcPr>
        <w:tcBorders>
          <w:top w:val="nil"/>
          <w:left w:val="nil"/>
          <w:bottom w:val="nil"/>
          <w:right w:val="nil"/>
          <w:insideH w:val="single" w:sz="4" w:space="0" w:color="2A6871" w:themeColor="accent1" w:themeShade="99"/>
          <w:insideV w:val="nil"/>
        </w:tcBorders>
        <w:shd w:val="clear" w:color="auto" w:fill="2A687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A6871" w:themeFill="accent1" w:themeFillShade="99"/>
      </w:tcPr>
    </w:tblStylePr>
    <w:tblStylePr w:type="band1Vert">
      <w:tblPr/>
      <w:tcPr>
        <w:shd w:val="clear" w:color="auto" w:fill="B6DEE3" w:themeFill="accent1" w:themeFillTint="66"/>
      </w:tcPr>
    </w:tblStylePr>
    <w:tblStylePr w:type="band1Horz">
      <w:tblPr/>
      <w:tcPr>
        <w:shd w:val="clear" w:color="auto" w:fill="A4D6DD" w:themeFill="accent1" w:themeFillTint="7F"/>
      </w:tcPr>
    </w:tblStylePr>
    <w:tblStylePr w:type="neCell">
      <w:rPr>
        <w:color w:val="000000" w:themeColor="text1"/>
      </w:rPr>
    </w:tblStylePr>
    <w:tblStylePr w:type="nwCell">
      <w:rPr>
        <w:color w:val="000000" w:themeColor="text1"/>
      </w:rPr>
    </w:tblStylePr>
  </w:style>
  <w:style w:type="table" w:styleId="LightShading-Accent5">
    <w:name w:val="Light Shading Accent 5"/>
    <w:basedOn w:val="TableNormal"/>
    <w:uiPriority w:val="60"/>
    <w:rsid w:val="002C0175"/>
    <w:rPr>
      <w:color w:val="7E8B28" w:themeColor="accent5" w:themeShade="BF"/>
    </w:rPr>
    <w:tblPr>
      <w:tblStyleRowBandSize w:val="1"/>
      <w:tblStyleColBandSize w:val="1"/>
      <w:tblInd w:w="0" w:type="dxa"/>
      <w:tblBorders>
        <w:top w:val="single" w:sz="8" w:space="0" w:color="A9BA36" w:themeColor="accent5"/>
        <w:bottom w:val="single" w:sz="8" w:space="0" w:color="A9BA3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9BA36" w:themeColor="accent5"/>
          <w:left w:val="nil"/>
          <w:bottom w:val="single" w:sz="8" w:space="0" w:color="A9BA36" w:themeColor="accent5"/>
          <w:right w:val="nil"/>
          <w:insideH w:val="nil"/>
          <w:insideV w:val="nil"/>
        </w:tcBorders>
      </w:tcPr>
    </w:tblStylePr>
    <w:tblStylePr w:type="lastRow">
      <w:pPr>
        <w:spacing w:before="0" w:after="0" w:line="240" w:lineRule="auto"/>
      </w:pPr>
      <w:rPr>
        <w:b/>
        <w:bCs/>
      </w:rPr>
      <w:tblPr/>
      <w:tcPr>
        <w:tcBorders>
          <w:top w:val="single" w:sz="8" w:space="0" w:color="A9BA36" w:themeColor="accent5"/>
          <w:left w:val="nil"/>
          <w:bottom w:val="single" w:sz="8" w:space="0" w:color="A9BA3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B" w:themeFill="accent5" w:themeFillTint="3F"/>
      </w:tcPr>
    </w:tblStylePr>
    <w:tblStylePr w:type="band1Horz">
      <w:tblPr/>
      <w:tcPr>
        <w:tcBorders>
          <w:left w:val="nil"/>
          <w:right w:val="nil"/>
          <w:insideH w:val="nil"/>
          <w:insideV w:val="nil"/>
        </w:tcBorders>
        <w:shd w:val="clear" w:color="auto" w:fill="EBF0CB" w:themeFill="accent5" w:themeFillTint="3F"/>
      </w:tcPr>
    </w:tblStylePr>
  </w:style>
  <w:style w:type="table" w:styleId="LightShading-Accent6">
    <w:name w:val="Light Shading Accent 6"/>
    <w:basedOn w:val="TableNormal"/>
    <w:uiPriority w:val="60"/>
    <w:rsid w:val="002C0175"/>
    <w:rPr>
      <w:color w:val="584376" w:themeColor="accent6" w:themeShade="BF"/>
    </w:rPr>
    <w:tblPr>
      <w:tblStyleRowBandSize w:val="1"/>
      <w:tblStyleColBandSize w:val="1"/>
      <w:tblInd w:w="0" w:type="dxa"/>
      <w:tblBorders>
        <w:top w:val="single" w:sz="8" w:space="0" w:color="775A9E" w:themeColor="accent6"/>
        <w:bottom w:val="single" w:sz="8" w:space="0" w:color="775A9E"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75A9E" w:themeColor="accent6"/>
          <w:left w:val="nil"/>
          <w:bottom w:val="single" w:sz="8" w:space="0" w:color="775A9E" w:themeColor="accent6"/>
          <w:right w:val="nil"/>
          <w:insideH w:val="nil"/>
          <w:insideV w:val="nil"/>
        </w:tcBorders>
      </w:tcPr>
    </w:tblStylePr>
    <w:tblStylePr w:type="lastRow">
      <w:pPr>
        <w:spacing w:before="0" w:after="0" w:line="240" w:lineRule="auto"/>
      </w:pPr>
      <w:rPr>
        <w:b/>
        <w:bCs/>
      </w:rPr>
      <w:tblPr/>
      <w:tcPr>
        <w:tcBorders>
          <w:top w:val="single" w:sz="8" w:space="0" w:color="775A9E" w:themeColor="accent6"/>
          <w:left w:val="nil"/>
          <w:bottom w:val="single" w:sz="8" w:space="0" w:color="775A9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5E7" w:themeFill="accent6" w:themeFillTint="3F"/>
      </w:tcPr>
    </w:tblStylePr>
    <w:tblStylePr w:type="band1Horz">
      <w:tblPr/>
      <w:tcPr>
        <w:tcBorders>
          <w:left w:val="nil"/>
          <w:right w:val="nil"/>
          <w:insideH w:val="nil"/>
          <w:insideV w:val="nil"/>
        </w:tcBorders>
        <w:shd w:val="clear" w:color="auto" w:fill="DDD5E7" w:themeFill="accent6" w:themeFillTint="3F"/>
      </w:tcPr>
    </w:tblStylePr>
  </w:style>
  <w:style w:type="table" w:styleId="LightShading-Accent1">
    <w:name w:val="Light Shading Accent 1"/>
    <w:basedOn w:val="TableNormal"/>
    <w:uiPriority w:val="60"/>
    <w:rsid w:val="002C0175"/>
    <w:rPr>
      <w:color w:val="35828D" w:themeColor="accent1" w:themeShade="BF"/>
    </w:rPr>
    <w:tblPr>
      <w:tblStyleRowBandSize w:val="1"/>
      <w:tblStyleColBandSize w:val="1"/>
      <w:tblInd w:w="0" w:type="dxa"/>
      <w:tblBorders>
        <w:top w:val="single" w:sz="8" w:space="0" w:color="49ADBB" w:themeColor="accent1"/>
        <w:bottom w:val="single" w:sz="8" w:space="0" w:color="49ADBB"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9ADBB" w:themeColor="accent1"/>
          <w:left w:val="nil"/>
          <w:bottom w:val="single" w:sz="8" w:space="0" w:color="49ADBB" w:themeColor="accent1"/>
          <w:right w:val="nil"/>
          <w:insideH w:val="nil"/>
          <w:insideV w:val="nil"/>
        </w:tcBorders>
      </w:tcPr>
    </w:tblStylePr>
    <w:tblStylePr w:type="lastRow">
      <w:pPr>
        <w:spacing w:before="0" w:after="0" w:line="240" w:lineRule="auto"/>
      </w:pPr>
      <w:rPr>
        <w:b/>
        <w:bCs/>
      </w:rPr>
      <w:tblPr/>
      <w:tcPr>
        <w:tcBorders>
          <w:top w:val="single" w:sz="8" w:space="0" w:color="49ADBB" w:themeColor="accent1"/>
          <w:left w:val="nil"/>
          <w:bottom w:val="single" w:sz="8" w:space="0" w:color="49ADB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AEE" w:themeFill="accent1" w:themeFillTint="3F"/>
      </w:tcPr>
    </w:tblStylePr>
    <w:tblStylePr w:type="band1Horz">
      <w:tblPr/>
      <w:tcPr>
        <w:tcBorders>
          <w:left w:val="nil"/>
          <w:right w:val="nil"/>
          <w:insideH w:val="nil"/>
          <w:insideV w:val="nil"/>
        </w:tcBorders>
        <w:shd w:val="clear" w:color="auto" w:fill="D1EAEE" w:themeFill="accent1" w:themeFillTint="3F"/>
      </w:tcPr>
    </w:tblStylePr>
  </w:style>
  <w:style w:type="table" w:customStyle="1" w:styleId="GridTable1LightAccent1">
    <w:name w:val="Grid Table 1 Light Accent 1"/>
    <w:basedOn w:val="TableNormal"/>
    <w:uiPriority w:val="46"/>
    <w:rsid w:val="0002347A"/>
    <w:tblPr>
      <w:tblStyleRowBandSize w:val="1"/>
      <w:tblStyleColBandSize w:val="1"/>
      <w:tblInd w:w="0" w:type="dxa"/>
      <w:tblBorders>
        <w:top w:val="single" w:sz="4" w:space="0" w:color="B6DEE3" w:themeColor="accent1" w:themeTint="66"/>
        <w:left w:val="single" w:sz="4" w:space="0" w:color="B6DEE3" w:themeColor="accent1" w:themeTint="66"/>
        <w:bottom w:val="single" w:sz="4" w:space="0" w:color="B6DEE3" w:themeColor="accent1" w:themeTint="66"/>
        <w:right w:val="single" w:sz="4" w:space="0" w:color="B6DEE3" w:themeColor="accent1" w:themeTint="66"/>
        <w:insideH w:val="single" w:sz="4" w:space="0" w:color="B6DEE3" w:themeColor="accent1" w:themeTint="66"/>
        <w:insideV w:val="single" w:sz="4" w:space="0" w:color="B6DEE3" w:themeColor="accent1" w:themeTint="66"/>
      </w:tblBorders>
      <w:tblCellMar>
        <w:top w:w="0" w:type="dxa"/>
        <w:left w:w="108" w:type="dxa"/>
        <w:bottom w:w="0" w:type="dxa"/>
        <w:right w:w="108" w:type="dxa"/>
      </w:tblCellMar>
    </w:tblPr>
    <w:tblStylePr w:type="firstRow">
      <w:rPr>
        <w:b/>
        <w:bCs/>
      </w:rPr>
      <w:tblPr/>
      <w:tcPr>
        <w:tcBorders>
          <w:bottom w:val="single" w:sz="12" w:space="0" w:color="91CDD6" w:themeColor="accent1" w:themeTint="99"/>
        </w:tcBorders>
      </w:tcPr>
    </w:tblStylePr>
    <w:tblStylePr w:type="lastRow">
      <w:rPr>
        <w:b/>
        <w:bCs/>
      </w:rPr>
      <w:tblPr/>
      <w:tcPr>
        <w:tcBorders>
          <w:top w:val="double" w:sz="2" w:space="0" w:color="91CDD6" w:themeColor="accent1" w:themeTint="99"/>
        </w:tcBorders>
      </w:tcPr>
    </w:tblStylePr>
    <w:tblStylePr w:type="firstCol">
      <w:rPr>
        <w:b/>
        <w:bCs/>
      </w:rPr>
    </w:tblStylePr>
    <w:tblStylePr w:type="lastCol">
      <w:rPr>
        <w:b/>
        <w:bCs/>
      </w:rPr>
    </w:tblStylePr>
  </w:style>
  <w:style w:type="table" w:customStyle="1" w:styleId="CETable">
    <w:name w:val="CE Table"/>
    <w:basedOn w:val="GridTable1LightAccent1"/>
    <w:uiPriority w:val="99"/>
    <w:rsid w:val="00C65EC7"/>
    <w:rPr>
      <w:rFonts w:ascii="Franklin Gothic Book" w:hAnsi="Franklin Gothic Book"/>
      <w:color w:val="49ADBB" w:themeColor="accent1"/>
    </w:rPr>
    <w:tblPr>
      <w:tblStyleRowBandSize w:val="1"/>
      <w:tblStyleColBandSize w:val="1"/>
      <w:tblInd w:w="0" w:type="dxa"/>
      <w:tblBorders>
        <w:top w:val="single" w:sz="4" w:space="0" w:color="B6DEE3" w:themeColor="accent1" w:themeTint="66"/>
        <w:left w:val="single" w:sz="4" w:space="0" w:color="B6DEE3" w:themeColor="accent1" w:themeTint="66"/>
        <w:bottom w:val="single" w:sz="4" w:space="0" w:color="B6DEE3" w:themeColor="accent1" w:themeTint="66"/>
        <w:right w:val="single" w:sz="4" w:space="0" w:color="B6DEE3" w:themeColor="accent1" w:themeTint="66"/>
        <w:insideH w:val="single" w:sz="4" w:space="0" w:color="B6DEE3" w:themeColor="accent1" w:themeTint="66"/>
        <w:insideV w:val="single" w:sz="4" w:space="0" w:color="B6DEE3" w:themeColor="accent1" w:themeTint="66"/>
      </w:tblBorders>
      <w:tblCellMar>
        <w:top w:w="72" w:type="dxa"/>
        <w:left w:w="115" w:type="dxa"/>
        <w:bottom w:w="72" w:type="dxa"/>
        <w:right w:w="115" w:type="dxa"/>
      </w:tblCellMar>
    </w:tblPr>
    <w:tcPr>
      <w:shd w:val="clear" w:color="auto" w:fill="auto"/>
    </w:tcPr>
    <w:tblStylePr w:type="firstRow">
      <w:rPr>
        <w:b/>
        <w:bCs/>
      </w:rPr>
      <w:tblPr/>
      <w:tcPr>
        <w:tcBorders>
          <w:top w:val="nil"/>
          <w:left w:val="nil"/>
          <w:bottom w:val="single" w:sz="18" w:space="0" w:color="F8EAD8" w:themeColor="background2"/>
          <w:right w:val="nil"/>
          <w:insideH w:val="nil"/>
          <w:insideV w:val="nil"/>
        </w:tcBorders>
      </w:tcPr>
    </w:tblStylePr>
    <w:tblStylePr w:type="lastRow">
      <w:rPr>
        <w:b/>
        <w:bCs/>
      </w:rPr>
      <w:tblPr/>
      <w:tcPr>
        <w:tcBorders>
          <w:top w:val="single" w:sz="18" w:space="0" w:color="F8EAD8" w:themeColor="background2"/>
        </w:tcBorders>
      </w:tcPr>
    </w:tblStylePr>
    <w:tblStylePr w:type="firstCol">
      <w:rPr>
        <w:b/>
        <w:bCs/>
      </w:rPr>
    </w:tblStylePr>
    <w:tblStylePr w:type="lastCol">
      <w:rPr>
        <w:b/>
        <w:bCs/>
      </w:rPr>
    </w:tblStylePr>
  </w:style>
  <w:style w:type="paragraph" w:customStyle="1" w:styleId="Style1">
    <w:name w:val="Style1"/>
    <w:basedOn w:val="BodyText"/>
    <w:rsid w:val="003B18E7"/>
  </w:style>
  <w:style w:type="paragraph" w:customStyle="1" w:styleId="Style2">
    <w:name w:val="Style2"/>
    <w:basedOn w:val="Heading1"/>
    <w:rsid w:val="003B18E7"/>
    <w:rPr>
      <w:b/>
    </w:rPr>
  </w:style>
  <w:style w:type="paragraph" w:customStyle="1" w:styleId="Style3">
    <w:name w:val="Style3"/>
    <w:basedOn w:val="Heading1"/>
    <w:rsid w:val="003B18E7"/>
    <w:rPr>
      <w:b/>
    </w:rPr>
  </w:style>
  <w:style w:type="paragraph" w:customStyle="1" w:styleId="BulletParagraph2">
    <w:name w:val="Bullet Paragraph 2"/>
    <w:basedOn w:val="ListBullet2"/>
    <w:next w:val="ListBullet"/>
    <w:rsid w:val="00952901"/>
  </w:style>
  <w:style w:type="paragraph" w:styleId="NoteLevel2">
    <w:name w:val="Note Level 2"/>
    <w:basedOn w:val="Normal"/>
    <w:uiPriority w:val="99"/>
    <w:rsid w:val="009D493B"/>
    <w:pPr>
      <w:keepNext/>
      <w:numPr>
        <w:ilvl w:val="1"/>
        <w:numId w:val="27"/>
      </w:numPr>
      <w:contextualSpacing/>
      <w:outlineLvl w:val="1"/>
    </w:pPr>
    <w:rPr>
      <w:rFonts w:ascii="Verdana" w:hAnsi="Verdana"/>
    </w:rPr>
  </w:style>
  <w:style w:type="paragraph" w:customStyle="1" w:styleId="BulletParagraph3">
    <w:name w:val="Bullet Paragraph 3"/>
    <w:basedOn w:val="ListBullet3"/>
    <w:rsid w:val="009D493B"/>
  </w:style>
  <w:style w:type="table" w:styleId="LightShading-Accent3">
    <w:name w:val="Light Shading Accent 3"/>
    <w:basedOn w:val="TableNormal"/>
    <w:uiPriority w:val="60"/>
    <w:rsid w:val="00D91572"/>
    <w:rPr>
      <w:color w:val="E6B475" w:themeColor="accent3" w:themeShade="BF"/>
    </w:rPr>
    <w:tblPr>
      <w:tblStyleRowBandSize w:val="1"/>
      <w:tblStyleColBandSize w:val="1"/>
      <w:tblInd w:w="0" w:type="dxa"/>
      <w:tblBorders>
        <w:top w:val="single" w:sz="8" w:space="0" w:color="F8EAD8" w:themeColor="accent3"/>
        <w:bottom w:val="single" w:sz="8" w:space="0" w:color="F8EAD8"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8EAD8" w:themeColor="accent3"/>
          <w:left w:val="nil"/>
          <w:bottom w:val="single" w:sz="8" w:space="0" w:color="F8EAD8" w:themeColor="accent3"/>
          <w:right w:val="nil"/>
          <w:insideH w:val="nil"/>
          <w:insideV w:val="nil"/>
        </w:tcBorders>
      </w:tcPr>
    </w:tblStylePr>
    <w:tblStylePr w:type="lastRow">
      <w:pPr>
        <w:spacing w:before="0" w:after="0" w:line="240" w:lineRule="auto"/>
      </w:pPr>
      <w:rPr>
        <w:b/>
        <w:bCs/>
      </w:rPr>
      <w:tblPr/>
      <w:tcPr>
        <w:tcBorders>
          <w:top w:val="single" w:sz="8" w:space="0" w:color="F8EAD8" w:themeColor="accent3"/>
          <w:left w:val="nil"/>
          <w:bottom w:val="single" w:sz="8" w:space="0" w:color="F8EAD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F9F5" w:themeFill="accent3" w:themeFillTint="3F"/>
      </w:tcPr>
    </w:tblStylePr>
    <w:tblStylePr w:type="band1Horz">
      <w:tblPr/>
      <w:tcPr>
        <w:tcBorders>
          <w:left w:val="nil"/>
          <w:right w:val="nil"/>
          <w:insideH w:val="nil"/>
          <w:insideV w:val="nil"/>
        </w:tcBorders>
        <w:shd w:val="clear" w:color="auto" w:fill="FDF9F5" w:themeFill="accent3" w:themeFillTint="3F"/>
      </w:tcPr>
    </w:tblStylePr>
  </w:style>
  <w:style w:type="paragraph" w:customStyle="1" w:styleId="PhonesGCTBusinessCard">
    <w:name w:val="Phones (GCT Business Card)"/>
    <w:basedOn w:val="Normal"/>
    <w:uiPriority w:val="99"/>
    <w:rsid w:val="00B10ECE"/>
    <w:pPr>
      <w:widowControl w:val="0"/>
      <w:tabs>
        <w:tab w:val="left" w:pos="140"/>
        <w:tab w:val="left" w:pos="740"/>
      </w:tabs>
      <w:suppressAutoHyphens/>
      <w:autoSpaceDE w:val="0"/>
      <w:autoSpaceDN w:val="0"/>
      <w:adjustRightInd w:val="0"/>
      <w:spacing w:line="336" w:lineRule="auto"/>
      <w:textAlignment w:val="center"/>
    </w:pPr>
    <w:rPr>
      <w:rFonts w:ascii="ClanOT-News" w:hAnsi="ClanOT-News" w:cs="ClanOT-News"/>
      <w:color w:val="004A8D"/>
      <w:sz w:val="13"/>
      <w:szCs w:val="13"/>
    </w:rPr>
  </w:style>
  <w:style w:type="character" w:styleId="PageNumber">
    <w:name w:val="page number"/>
    <w:basedOn w:val="DefaultParagraphFont"/>
    <w:uiPriority w:val="99"/>
    <w:semiHidden/>
    <w:unhideWhenUsed/>
    <w:rsid w:val="00934842"/>
  </w:style>
  <w:style w:type="paragraph" w:styleId="NoSpacing">
    <w:name w:val="No Spacing"/>
    <w:uiPriority w:val="1"/>
    <w:qFormat/>
    <w:rsid w:val="00242D32"/>
    <w:rPr>
      <w:rFonts w:ascii="Franklin Gothic Book" w:hAnsi="Franklin Gothic Book"/>
      <w:color w:val="7F7F7F" w:themeColor="text1" w:themeTint="80"/>
      <w:sz w:val="20"/>
    </w:rPr>
  </w:style>
  <w:style w:type="character" w:styleId="Hyperlink">
    <w:name w:val="Hyperlink"/>
    <w:basedOn w:val="DefaultParagraphFont"/>
    <w:uiPriority w:val="99"/>
    <w:unhideWhenUsed/>
    <w:rsid w:val="00C3427C"/>
    <w:rPr>
      <w:color w:val="49ADBB" w:themeColor="hyperlink"/>
      <w:u w:val="single"/>
    </w:rPr>
  </w:style>
  <w:style w:type="character" w:styleId="SubtleReference">
    <w:name w:val="Subtle Reference"/>
    <w:basedOn w:val="DefaultParagraphFont"/>
    <w:uiPriority w:val="31"/>
    <w:qFormat/>
    <w:rsid w:val="00C3427C"/>
    <w:rPr>
      <w:smallCaps/>
      <w:color w:val="424E59" w:themeColor="accent2"/>
      <w:u w:val="single"/>
    </w:rPr>
  </w:style>
  <w:style w:type="character" w:styleId="BookTitle">
    <w:name w:val="Book Title"/>
    <w:basedOn w:val="DefaultParagraphFont"/>
    <w:uiPriority w:val="33"/>
    <w:qFormat/>
    <w:rsid w:val="00C3427C"/>
    <w:rPr>
      <w:b/>
      <w:bCs/>
      <w:smallCaps/>
      <w:spacing w:val="5"/>
    </w:rPr>
  </w:style>
  <w:style w:type="character" w:styleId="IntenseReference">
    <w:name w:val="Intense Reference"/>
    <w:basedOn w:val="DefaultParagraphFont"/>
    <w:uiPriority w:val="32"/>
    <w:qFormat/>
    <w:rsid w:val="00C3427C"/>
    <w:rPr>
      <w:b/>
      <w:bCs/>
      <w:smallCaps/>
      <w:color w:val="424E59" w:themeColor="accent2"/>
      <w:spacing w:val="5"/>
      <w:u w:val="single"/>
    </w:rPr>
  </w:style>
  <w:style w:type="character" w:styleId="SubtleEmphasis">
    <w:name w:val="Subtle Emphasis"/>
    <w:basedOn w:val="DefaultParagraphFont"/>
    <w:uiPriority w:val="19"/>
    <w:qFormat/>
    <w:rsid w:val="00C3427C"/>
    <w:rPr>
      <w:i/>
      <w:iCs/>
      <w:color w:val="808080" w:themeColor="text1" w:themeTint="7F"/>
    </w:rPr>
  </w:style>
  <w:style w:type="character" w:styleId="IntenseEmphasis">
    <w:name w:val="Intense Emphasis"/>
    <w:basedOn w:val="DefaultParagraphFont"/>
    <w:uiPriority w:val="21"/>
    <w:qFormat/>
    <w:rsid w:val="00263D51"/>
    <w:rPr>
      <w:b/>
      <w:bCs/>
      <w:i/>
      <w:iCs/>
      <w:color w:val="49ADBB"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E79DC"/>
    <w:rPr>
      <w:rFonts w:ascii="Franklin Gothic Book" w:hAnsi="Franklin Gothic Book"/>
      <w:color w:val="7F7F7F" w:themeColor="text1" w:themeTint="80"/>
      <w:sz w:val="20"/>
    </w:rPr>
  </w:style>
  <w:style w:type="paragraph" w:styleId="Heading1">
    <w:name w:val="heading 1"/>
    <w:basedOn w:val="Normal"/>
    <w:next w:val="Normal"/>
    <w:link w:val="Heading1Char"/>
    <w:qFormat/>
    <w:rsid w:val="00952901"/>
    <w:pPr>
      <w:keepNext/>
      <w:keepLines/>
      <w:spacing w:before="520"/>
      <w:contextualSpacing/>
      <w:outlineLvl w:val="0"/>
    </w:pPr>
    <w:rPr>
      <w:rFonts w:eastAsiaTheme="majorEastAsia" w:cstheme="majorBidi"/>
      <w:bCs/>
      <w:color w:val="424E59" w:themeColor="text2"/>
      <w:sz w:val="30"/>
      <w:szCs w:val="30"/>
    </w:rPr>
  </w:style>
  <w:style w:type="paragraph" w:styleId="Heading2">
    <w:name w:val="heading 2"/>
    <w:basedOn w:val="Heading1"/>
    <w:next w:val="Normal"/>
    <w:link w:val="Heading2Char"/>
    <w:unhideWhenUsed/>
    <w:qFormat/>
    <w:rsid w:val="006F328D"/>
    <w:pPr>
      <w:spacing w:before="360"/>
      <w:outlineLvl w:val="1"/>
    </w:pPr>
    <w:rPr>
      <w:bCs w:val="0"/>
      <w:sz w:val="26"/>
      <w:szCs w:val="26"/>
    </w:rPr>
  </w:style>
  <w:style w:type="paragraph" w:styleId="Heading3">
    <w:name w:val="heading 3"/>
    <w:basedOn w:val="Heading1"/>
    <w:next w:val="Normal"/>
    <w:link w:val="Heading3Char"/>
    <w:unhideWhenUsed/>
    <w:qFormat/>
    <w:rsid w:val="006F328D"/>
    <w:pPr>
      <w:spacing w:before="280"/>
      <w:outlineLvl w:val="2"/>
    </w:pPr>
    <w:rPr>
      <w:bCs w:val="0"/>
      <w:sz w:val="22"/>
      <w:szCs w:val="22"/>
    </w:rPr>
  </w:style>
  <w:style w:type="paragraph" w:styleId="Heading4">
    <w:name w:val="heading 4"/>
    <w:basedOn w:val="Heading1"/>
    <w:next w:val="Normal"/>
    <w:link w:val="Heading4Char"/>
    <w:unhideWhenUsed/>
    <w:qFormat/>
    <w:rsid w:val="006F328D"/>
    <w:pPr>
      <w:spacing w:before="280"/>
      <w:outlineLvl w:val="3"/>
    </w:pPr>
    <w:rPr>
      <w:bCs w:val="0"/>
      <w:iCs/>
      <w:sz w:val="18"/>
      <w:szCs w:val="18"/>
    </w:rPr>
  </w:style>
  <w:style w:type="paragraph" w:styleId="Heading5">
    <w:name w:val="heading 5"/>
    <w:basedOn w:val="Heading1"/>
    <w:next w:val="Normal"/>
    <w:link w:val="Heading5Char"/>
    <w:semiHidden/>
    <w:unhideWhenUsed/>
    <w:qFormat/>
    <w:rsid w:val="00FA473F"/>
    <w:pPr>
      <w:spacing w:before="200"/>
      <w:outlineLvl w:val="4"/>
    </w:pPr>
    <w:rPr>
      <w:sz w:val="16"/>
    </w:rPr>
  </w:style>
  <w:style w:type="paragraph" w:styleId="Heading6">
    <w:name w:val="heading 6"/>
    <w:basedOn w:val="Normal"/>
    <w:next w:val="Normal"/>
    <w:link w:val="Heading6Char"/>
    <w:semiHidden/>
    <w:unhideWhenUsed/>
    <w:qFormat/>
    <w:rsid w:val="00E03743"/>
    <w:pPr>
      <w:keepNext/>
      <w:keepLines/>
      <w:spacing w:before="200"/>
      <w:outlineLvl w:val="5"/>
    </w:pPr>
    <w:rPr>
      <w:rFonts w:asciiTheme="majorHAnsi" w:eastAsiaTheme="majorEastAsia" w:hAnsiTheme="majorHAnsi" w:cstheme="majorBidi"/>
      <w:i/>
      <w:iCs/>
      <w:color w:val="23565E" w:themeColor="accent1" w:themeShade="7F"/>
    </w:rPr>
  </w:style>
  <w:style w:type="paragraph" w:styleId="Heading7">
    <w:name w:val="heading 7"/>
    <w:basedOn w:val="Normal"/>
    <w:next w:val="Normal"/>
    <w:link w:val="Heading7Char"/>
    <w:semiHidden/>
    <w:unhideWhenUsed/>
    <w:qFormat/>
    <w:rsid w:val="00E03743"/>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semiHidden/>
    <w:unhideWhenUsed/>
    <w:qFormat/>
    <w:rsid w:val="00E03743"/>
    <w:pPr>
      <w:keepNext/>
      <w:keepLines/>
      <w:spacing w:before="20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E03743"/>
    <w:pPr>
      <w:keepNext/>
      <w:keepLines/>
      <w:spacing w:before="200"/>
      <w:outlineLvl w:val="8"/>
    </w:pPr>
    <w:rPr>
      <w:rFonts w:asciiTheme="majorHAnsi" w:eastAsiaTheme="majorEastAsia" w:hAnsiTheme="majorHAnsi"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2901"/>
    <w:rPr>
      <w:rFonts w:ascii="Franklin Gothic Book" w:eastAsiaTheme="majorEastAsia" w:hAnsi="Franklin Gothic Book" w:cstheme="majorBidi"/>
      <w:bCs/>
      <w:color w:val="424E59" w:themeColor="text2"/>
      <w:sz w:val="30"/>
      <w:szCs w:val="30"/>
    </w:rPr>
  </w:style>
  <w:style w:type="character" w:customStyle="1" w:styleId="Heading2Char">
    <w:name w:val="Heading 2 Char"/>
    <w:basedOn w:val="DefaultParagraphFont"/>
    <w:link w:val="Heading2"/>
    <w:rsid w:val="006F328D"/>
    <w:rPr>
      <w:rFonts w:asciiTheme="majorHAnsi" w:eastAsiaTheme="majorEastAsia" w:hAnsiTheme="majorHAnsi" w:cstheme="majorBidi"/>
      <w:b/>
      <w:color w:val="000000" w:themeColor="text1"/>
      <w:sz w:val="26"/>
      <w:szCs w:val="26"/>
    </w:rPr>
  </w:style>
  <w:style w:type="character" w:customStyle="1" w:styleId="Heading3Char">
    <w:name w:val="Heading 3 Char"/>
    <w:basedOn w:val="DefaultParagraphFont"/>
    <w:link w:val="Heading3"/>
    <w:rsid w:val="006F328D"/>
    <w:rPr>
      <w:rFonts w:asciiTheme="majorHAnsi" w:eastAsiaTheme="majorEastAsia" w:hAnsiTheme="majorHAnsi" w:cstheme="majorBidi"/>
      <w:b/>
      <w:color w:val="000000" w:themeColor="text1"/>
    </w:rPr>
  </w:style>
  <w:style w:type="character" w:customStyle="1" w:styleId="Heading4Char">
    <w:name w:val="Heading 4 Char"/>
    <w:basedOn w:val="DefaultParagraphFont"/>
    <w:link w:val="Heading4"/>
    <w:rsid w:val="006F328D"/>
    <w:rPr>
      <w:rFonts w:asciiTheme="majorHAnsi" w:eastAsiaTheme="majorEastAsia" w:hAnsiTheme="majorHAnsi" w:cstheme="majorBidi"/>
      <w:b/>
      <w:iCs/>
      <w:color w:val="000000" w:themeColor="text1"/>
      <w:sz w:val="18"/>
      <w:szCs w:val="18"/>
    </w:rPr>
  </w:style>
  <w:style w:type="character" w:customStyle="1" w:styleId="Heading5Char">
    <w:name w:val="Heading 5 Char"/>
    <w:basedOn w:val="DefaultParagraphFont"/>
    <w:link w:val="Heading5"/>
    <w:semiHidden/>
    <w:rsid w:val="00FA473F"/>
    <w:rPr>
      <w:rFonts w:asciiTheme="majorHAnsi" w:eastAsiaTheme="majorEastAsia" w:hAnsiTheme="majorHAnsi" w:cstheme="majorBidi"/>
      <w:b/>
      <w:bCs/>
      <w:color w:val="000000" w:themeColor="text1"/>
      <w:sz w:val="16"/>
      <w:szCs w:val="28"/>
    </w:rPr>
  </w:style>
  <w:style w:type="character" w:customStyle="1" w:styleId="Heading6Char">
    <w:name w:val="Heading 6 Char"/>
    <w:basedOn w:val="DefaultParagraphFont"/>
    <w:link w:val="Heading6"/>
    <w:semiHidden/>
    <w:rsid w:val="00E03743"/>
    <w:rPr>
      <w:rFonts w:asciiTheme="majorHAnsi" w:eastAsiaTheme="majorEastAsia" w:hAnsiTheme="majorHAnsi" w:cstheme="majorBidi"/>
      <w:i/>
      <w:iCs/>
      <w:color w:val="23565E" w:themeColor="accent1" w:themeShade="7F"/>
      <w:sz w:val="20"/>
    </w:rPr>
  </w:style>
  <w:style w:type="character" w:customStyle="1" w:styleId="Heading7Char">
    <w:name w:val="Heading 7 Char"/>
    <w:basedOn w:val="DefaultParagraphFont"/>
    <w:link w:val="Heading7"/>
    <w:semiHidden/>
    <w:rsid w:val="00E03743"/>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037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03743"/>
    <w:rPr>
      <w:rFonts w:asciiTheme="majorHAnsi" w:eastAsiaTheme="majorEastAsia" w:hAnsiTheme="majorHAnsi" w:cstheme="majorBidi"/>
      <w:i/>
      <w:iCs/>
      <w:color w:val="404040" w:themeColor="text1" w:themeTint="BF"/>
      <w:sz w:val="20"/>
      <w:szCs w:val="20"/>
    </w:rPr>
  </w:style>
  <w:style w:type="paragraph" w:customStyle="1" w:styleId="Callout2">
    <w:name w:val="Callout 2"/>
    <w:basedOn w:val="Quote"/>
    <w:rsid w:val="003B18E7"/>
    <w:rPr>
      <w:sz w:val="24"/>
      <w:szCs w:val="24"/>
    </w:rPr>
  </w:style>
  <w:style w:type="paragraph" w:styleId="Quote">
    <w:name w:val="Quote"/>
    <w:aliases w:val="Callout 1"/>
    <w:basedOn w:val="Normal"/>
    <w:next w:val="Normal"/>
    <w:link w:val="QuoteChar"/>
    <w:qFormat/>
    <w:rsid w:val="00952901"/>
    <w:pPr>
      <w:spacing w:before="400" w:after="400"/>
    </w:pPr>
    <w:rPr>
      <w:iCs/>
      <w:color w:val="49ADBB" w:themeColor="accent1"/>
      <w:sz w:val="28"/>
    </w:rPr>
  </w:style>
  <w:style w:type="character" w:customStyle="1" w:styleId="QuoteChar">
    <w:name w:val="Quote Char"/>
    <w:aliases w:val="Callout 1 Char"/>
    <w:basedOn w:val="DefaultParagraphFont"/>
    <w:link w:val="Quote"/>
    <w:rsid w:val="00952901"/>
    <w:rPr>
      <w:iCs/>
      <w:color w:val="49ADBB" w:themeColor="accent1"/>
      <w:sz w:val="28"/>
    </w:rPr>
  </w:style>
  <w:style w:type="paragraph" w:styleId="Footer">
    <w:name w:val="footer"/>
    <w:basedOn w:val="Normal"/>
    <w:link w:val="FooterChar"/>
    <w:rsid w:val="00287D17"/>
    <w:pPr>
      <w:tabs>
        <w:tab w:val="center" w:pos="4680"/>
        <w:tab w:val="right" w:pos="9360"/>
      </w:tabs>
      <w:spacing w:before="300"/>
    </w:pPr>
    <w:rPr>
      <w:color w:val="49ADBB" w:themeColor="accent1"/>
      <w:sz w:val="13"/>
      <w:szCs w:val="16"/>
    </w:rPr>
  </w:style>
  <w:style w:type="character" w:customStyle="1" w:styleId="FooterChar">
    <w:name w:val="Footer Char"/>
    <w:basedOn w:val="DefaultParagraphFont"/>
    <w:link w:val="Footer"/>
    <w:rsid w:val="00287D17"/>
    <w:rPr>
      <w:color w:val="49ADBB" w:themeColor="accent1"/>
      <w:sz w:val="13"/>
      <w:szCs w:val="16"/>
    </w:rPr>
  </w:style>
  <w:style w:type="paragraph" w:styleId="BodyText">
    <w:name w:val="Body Text"/>
    <w:basedOn w:val="Normal"/>
    <w:link w:val="BodyTextChar"/>
    <w:rsid w:val="003B18E7"/>
    <w:pPr>
      <w:spacing w:before="200"/>
    </w:pPr>
    <w:rPr>
      <w:szCs w:val="20"/>
    </w:rPr>
  </w:style>
  <w:style w:type="character" w:customStyle="1" w:styleId="BodyTextChar">
    <w:name w:val="Body Text Char"/>
    <w:basedOn w:val="DefaultParagraphFont"/>
    <w:link w:val="BodyText"/>
    <w:rsid w:val="003B18E7"/>
    <w:rPr>
      <w:rFonts w:ascii="Franklin Gothic Book" w:hAnsi="Franklin Gothic Book"/>
      <w:color w:val="F8EAD8" w:themeColor="accent3"/>
      <w:sz w:val="20"/>
      <w:szCs w:val="20"/>
    </w:rPr>
  </w:style>
  <w:style w:type="table" w:customStyle="1" w:styleId="OutsideTable-Header">
    <w:name w:val="Outside Table - Header"/>
    <w:basedOn w:val="TableNormal"/>
    <w:rsid w:val="00E03743"/>
    <w:tblPr>
      <w:tblInd w:w="0" w:type="dxa"/>
      <w:tblCellMar>
        <w:top w:w="72" w:type="dxa"/>
        <w:left w:w="72" w:type="dxa"/>
        <w:bottom w:w="72" w:type="dxa"/>
        <w:right w:w="72" w:type="dxa"/>
      </w:tblCellMar>
    </w:tblPr>
    <w:tcPr>
      <w:shd w:val="clear" w:color="auto" w:fill="49ADBB" w:themeFill="accent1"/>
    </w:tcPr>
  </w:style>
  <w:style w:type="table" w:customStyle="1" w:styleId="CenterTable-Header">
    <w:name w:val="Center Table - Header"/>
    <w:basedOn w:val="TableNormal"/>
    <w:rsid w:val="00E03743"/>
    <w:tblPr>
      <w:tblInd w:w="0" w:type="dxa"/>
      <w:tblBorders>
        <w:top w:val="single" w:sz="8" w:space="0" w:color="F8EAD8" w:themeColor="background2"/>
        <w:left w:val="single" w:sz="8" w:space="0" w:color="F8EAD8" w:themeColor="background2"/>
        <w:bottom w:val="single" w:sz="8" w:space="0" w:color="F8EAD8" w:themeColor="background2"/>
        <w:right w:val="single" w:sz="8" w:space="0" w:color="F8EAD8" w:themeColor="background2"/>
        <w:insideH w:val="single" w:sz="8" w:space="0" w:color="F8EAD8" w:themeColor="background2"/>
        <w:insideV w:val="single" w:sz="8" w:space="0" w:color="F8EAD8" w:themeColor="background2"/>
      </w:tblBorders>
      <w:tblCellMar>
        <w:top w:w="0" w:type="dxa"/>
        <w:left w:w="0" w:type="dxa"/>
        <w:bottom w:w="0" w:type="dxa"/>
        <w:right w:w="0" w:type="dxa"/>
      </w:tblCellMar>
    </w:tblPr>
    <w:tcPr>
      <w:shd w:val="clear" w:color="auto" w:fill="FFFFFF" w:themeFill="background1"/>
    </w:tcPr>
  </w:style>
  <w:style w:type="table" w:customStyle="1" w:styleId="BorderTable-Header">
    <w:name w:val="Border Table - Header"/>
    <w:basedOn w:val="TableNormal"/>
    <w:rsid w:val="00E03743"/>
    <w:tblPr>
      <w:tblInd w:w="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blBorders>
      <w:tblCellMar>
        <w:top w:w="72" w:type="dxa"/>
        <w:left w:w="72" w:type="dxa"/>
        <w:bottom w:w="72" w:type="dxa"/>
        <w:right w:w="72" w:type="dxa"/>
      </w:tblCellMar>
    </w:tblPr>
    <w:tcPr>
      <w:shd w:val="clear" w:color="auto" w:fill="FFFFFF" w:themeFill="background1"/>
    </w:tcPr>
  </w:style>
  <w:style w:type="paragraph" w:styleId="BalloonText">
    <w:name w:val="Balloon Text"/>
    <w:basedOn w:val="Normal"/>
    <w:link w:val="BalloonTextChar"/>
    <w:semiHidden/>
    <w:unhideWhenUsed/>
    <w:rsid w:val="00E03743"/>
    <w:rPr>
      <w:rFonts w:ascii="Tahoma" w:hAnsi="Tahoma" w:cs="Tahoma"/>
      <w:sz w:val="16"/>
      <w:szCs w:val="16"/>
    </w:rPr>
  </w:style>
  <w:style w:type="character" w:customStyle="1" w:styleId="BalloonTextChar">
    <w:name w:val="Balloon Text Char"/>
    <w:basedOn w:val="DefaultParagraphFont"/>
    <w:link w:val="BalloonText"/>
    <w:semiHidden/>
    <w:rsid w:val="00E03743"/>
    <w:rPr>
      <w:rFonts w:ascii="Tahoma" w:hAnsi="Tahoma" w:cs="Tahoma"/>
      <w:color w:val="404040" w:themeColor="text1" w:themeTint="BF"/>
      <w:sz w:val="16"/>
      <w:szCs w:val="16"/>
    </w:rPr>
  </w:style>
  <w:style w:type="paragraph" w:styleId="Bibliography">
    <w:name w:val="Bibliography"/>
    <w:basedOn w:val="Normal"/>
    <w:next w:val="Normal"/>
    <w:semiHidden/>
    <w:unhideWhenUsed/>
    <w:rsid w:val="00E03743"/>
  </w:style>
  <w:style w:type="paragraph" w:styleId="BlockText">
    <w:name w:val="Block Text"/>
    <w:basedOn w:val="Normal"/>
    <w:semiHidden/>
    <w:unhideWhenUsed/>
    <w:rsid w:val="00E03743"/>
    <w:pPr>
      <w:pBdr>
        <w:top w:val="single" w:sz="2" w:space="10" w:color="49ADBB" w:themeColor="accent1" w:shadow="1"/>
        <w:left w:val="single" w:sz="2" w:space="10" w:color="49ADBB" w:themeColor="accent1" w:shadow="1"/>
        <w:bottom w:val="single" w:sz="2" w:space="10" w:color="49ADBB" w:themeColor="accent1" w:shadow="1"/>
        <w:right w:val="single" w:sz="2" w:space="10" w:color="49ADBB" w:themeColor="accent1" w:shadow="1"/>
      </w:pBdr>
      <w:ind w:left="1152" w:right="1152"/>
    </w:pPr>
    <w:rPr>
      <w:i/>
      <w:iCs/>
      <w:color w:val="49ADBB" w:themeColor="accent1"/>
    </w:rPr>
  </w:style>
  <w:style w:type="paragraph" w:styleId="BodyText2">
    <w:name w:val="Body Text 2"/>
    <w:basedOn w:val="Normal"/>
    <w:link w:val="BodyText2Char"/>
    <w:semiHidden/>
    <w:unhideWhenUsed/>
    <w:rsid w:val="00E03743"/>
    <w:pPr>
      <w:spacing w:after="120"/>
      <w:ind w:left="360"/>
    </w:pPr>
  </w:style>
  <w:style w:type="character" w:customStyle="1" w:styleId="BodyText2Char">
    <w:name w:val="Body Text 2 Char"/>
    <w:basedOn w:val="DefaultParagraphFont"/>
    <w:link w:val="BodyText2"/>
    <w:semiHidden/>
    <w:rsid w:val="00E03743"/>
    <w:rPr>
      <w:color w:val="404040" w:themeColor="text1" w:themeTint="BF"/>
      <w:sz w:val="20"/>
    </w:rPr>
  </w:style>
  <w:style w:type="paragraph" w:styleId="BodyText3">
    <w:name w:val="Body Text 3"/>
    <w:basedOn w:val="Normal"/>
    <w:link w:val="BodyText3Char"/>
    <w:semiHidden/>
    <w:unhideWhenUsed/>
    <w:rsid w:val="00E03743"/>
    <w:pPr>
      <w:spacing w:after="120"/>
    </w:pPr>
    <w:rPr>
      <w:sz w:val="16"/>
      <w:szCs w:val="16"/>
    </w:rPr>
  </w:style>
  <w:style w:type="character" w:customStyle="1" w:styleId="BodyText3Char">
    <w:name w:val="Body Text 3 Char"/>
    <w:basedOn w:val="DefaultParagraphFont"/>
    <w:link w:val="BodyText3"/>
    <w:semiHidden/>
    <w:rsid w:val="00E03743"/>
    <w:rPr>
      <w:color w:val="404040" w:themeColor="text1" w:themeTint="BF"/>
      <w:sz w:val="16"/>
      <w:szCs w:val="16"/>
    </w:rPr>
  </w:style>
  <w:style w:type="paragraph" w:styleId="BodyTextFirstIndent">
    <w:name w:val="Body Text First Indent"/>
    <w:basedOn w:val="BodyText"/>
    <w:link w:val="BodyTextFirstIndentChar"/>
    <w:semiHidden/>
    <w:unhideWhenUsed/>
    <w:rsid w:val="00E03743"/>
    <w:pPr>
      <w:spacing w:before="0"/>
      <w:ind w:firstLine="360"/>
    </w:pPr>
    <w:rPr>
      <w:szCs w:val="22"/>
    </w:rPr>
  </w:style>
  <w:style w:type="character" w:customStyle="1" w:styleId="BodyTextFirstIndentChar">
    <w:name w:val="Body Text First Indent Char"/>
    <w:basedOn w:val="BodyTextChar"/>
    <w:link w:val="BodyTextFirstIndent"/>
    <w:semiHidden/>
    <w:rsid w:val="00E03743"/>
    <w:rPr>
      <w:rFonts w:ascii="Franklin Gothic Book" w:hAnsi="Franklin Gothic Book"/>
      <w:color w:val="404040" w:themeColor="text1" w:themeTint="BF"/>
      <w:sz w:val="20"/>
      <w:szCs w:val="20"/>
    </w:rPr>
  </w:style>
  <w:style w:type="paragraph" w:styleId="BodyTextFirstIndent2">
    <w:name w:val="Body Text First Indent 2"/>
    <w:basedOn w:val="BodyText2"/>
    <w:link w:val="BodyTextFirstIndent2Char"/>
    <w:semiHidden/>
    <w:unhideWhenUsed/>
    <w:rsid w:val="00E03743"/>
    <w:pPr>
      <w:spacing w:after="0"/>
      <w:ind w:firstLine="360"/>
    </w:pPr>
  </w:style>
  <w:style w:type="character" w:customStyle="1" w:styleId="BodyTextFirstIndent2Char">
    <w:name w:val="Body Text First Indent 2 Char"/>
    <w:basedOn w:val="BodyText2Char"/>
    <w:link w:val="BodyTextFirstIndent2"/>
    <w:semiHidden/>
    <w:rsid w:val="00E03743"/>
    <w:rPr>
      <w:color w:val="404040" w:themeColor="text1" w:themeTint="BF"/>
      <w:sz w:val="20"/>
    </w:rPr>
  </w:style>
  <w:style w:type="paragraph" w:styleId="BodyTextIndent2">
    <w:name w:val="Body Text Indent 2"/>
    <w:basedOn w:val="Normal"/>
    <w:link w:val="BodyTextIndent2Char"/>
    <w:semiHidden/>
    <w:unhideWhenUsed/>
    <w:rsid w:val="00E03743"/>
    <w:pPr>
      <w:spacing w:after="120" w:line="480" w:lineRule="auto"/>
      <w:ind w:left="360"/>
    </w:pPr>
  </w:style>
  <w:style w:type="character" w:customStyle="1" w:styleId="BodyTextIndent2Char">
    <w:name w:val="Body Text Indent 2 Char"/>
    <w:basedOn w:val="DefaultParagraphFont"/>
    <w:link w:val="BodyTextIndent2"/>
    <w:semiHidden/>
    <w:rsid w:val="00E03743"/>
    <w:rPr>
      <w:color w:val="404040" w:themeColor="text1" w:themeTint="BF"/>
      <w:sz w:val="20"/>
    </w:rPr>
  </w:style>
  <w:style w:type="paragraph" w:styleId="BodyTextIndent3">
    <w:name w:val="Body Text Indent 3"/>
    <w:basedOn w:val="Normal"/>
    <w:link w:val="BodyTextIndent3Char"/>
    <w:semiHidden/>
    <w:unhideWhenUsed/>
    <w:rsid w:val="00E03743"/>
    <w:pPr>
      <w:spacing w:after="120"/>
      <w:ind w:left="360"/>
    </w:pPr>
    <w:rPr>
      <w:sz w:val="16"/>
      <w:szCs w:val="16"/>
    </w:rPr>
  </w:style>
  <w:style w:type="character" w:customStyle="1" w:styleId="BodyTextIndent3Char">
    <w:name w:val="Body Text Indent 3 Char"/>
    <w:basedOn w:val="DefaultParagraphFont"/>
    <w:link w:val="BodyTextIndent3"/>
    <w:semiHidden/>
    <w:rsid w:val="00E03743"/>
    <w:rPr>
      <w:color w:val="404040" w:themeColor="text1" w:themeTint="BF"/>
      <w:sz w:val="16"/>
      <w:szCs w:val="16"/>
    </w:rPr>
  </w:style>
  <w:style w:type="paragraph" w:styleId="Caption">
    <w:name w:val="caption"/>
    <w:basedOn w:val="Normal"/>
    <w:next w:val="Normal"/>
    <w:semiHidden/>
    <w:unhideWhenUsed/>
    <w:qFormat/>
    <w:rsid w:val="00E03743"/>
    <w:pPr>
      <w:spacing w:after="200"/>
    </w:pPr>
    <w:rPr>
      <w:b/>
      <w:bCs/>
      <w:color w:val="49ADBB" w:themeColor="accent1"/>
      <w:szCs w:val="18"/>
    </w:rPr>
  </w:style>
  <w:style w:type="paragraph" w:styleId="CommentText">
    <w:name w:val="annotation text"/>
    <w:basedOn w:val="Normal"/>
    <w:link w:val="CommentTextChar"/>
    <w:semiHidden/>
    <w:unhideWhenUsed/>
    <w:rsid w:val="00E03743"/>
    <w:rPr>
      <w:szCs w:val="20"/>
    </w:rPr>
  </w:style>
  <w:style w:type="character" w:customStyle="1" w:styleId="CommentTextChar">
    <w:name w:val="Comment Text Char"/>
    <w:basedOn w:val="DefaultParagraphFont"/>
    <w:link w:val="CommentText"/>
    <w:semiHidden/>
    <w:rsid w:val="00E03743"/>
    <w:rPr>
      <w:color w:val="404040" w:themeColor="text1" w:themeTint="BF"/>
      <w:sz w:val="20"/>
      <w:szCs w:val="20"/>
    </w:rPr>
  </w:style>
  <w:style w:type="paragraph" w:styleId="CommentSubject">
    <w:name w:val="annotation subject"/>
    <w:basedOn w:val="CommentText"/>
    <w:next w:val="CommentText"/>
    <w:link w:val="CommentSubjectChar"/>
    <w:semiHidden/>
    <w:unhideWhenUsed/>
    <w:rsid w:val="00E03743"/>
    <w:rPr>
      <w:b/>
      <w:bCs/>
    </w:rPr>
  </w:style>
  <w:style w:type="character" w:customStyle="1" w:styleId="CommentSubjectChar">
    <w:name w:val="Comment Subject Char"/>
    <w:basedOn w:val="CommentTextChar"/>
    <w:link w:val="CommentSubject"/>
    <w:semiHidden/>
    <w:rsid w:val="00E03743"/>
    <w:rPr>
      <w:b/>
      <w:bCs/>
      <w:color w:val="404040" w:themeColor="text1" w:themeTint="BF"/>
      <w:sz w:val="20"/>
      <w:szCs w:val="20"/>
    </w:rPr>
  </w:style>
  <w:style w:type="paragraph" w:styleId="Date">
    <w:name w:val="Date"/>
    <w:basedOn w:val="Normal"/>
    <w:next w:val="Normal"/>
    <w:link w:val="DateChar"/>
    <w:semiHidden/>
    <w:unhideWhenUsed/>
    <w:rsid w:val="00E03743"/>
  </w:style>
  <w:style w:type="character" w:customStyle="1" w:styleId="DateChar">
    <w:name w:val="Date Char"/>
    <w:basedOn w:val="DefaultParagraphFont"/>
    <w:link w:val="Date"/>
    <w:semiHidden/>
    <w:rsid w:val="00E03743"/>
    <w:rPr>
      <w:color w:val="404040" w:themeColor="text1" w:themeTint="BF"/>
      <w:sz w:val="20"/>
    </w:rPr>
  </w:style>
  <w:style w:type="paragraph" w:styleId="DocumentMap">
    <w:name w:val="Document Map"/>
    <w:basedOn w:val="Normal"/>
    <w:link w:val="DocumentMapChar"/>
    <w:semiHidden/>
    <w:unhideWhenUsed/>
    <w:rsid w:val="00E03743"/>
    <w:rPr>
      <w:rFonts w:ascii="Tahoma" w:hAnsi="Tahoma" w:cs="Tahoma"/>
      <w:sz w:val="16"/>
      <w:szCs w:val="16"/>
    </w:rPr>
  </w:style>
  <w:style w:type="character" w:customStyle="1" w:styleId="DocumentMapChar">
    <w:name w:val="Document Map Char"/>
    <w:basedOn w:val="DefaultParagraphFont"/>
    <w:link w:val="DocumentMap"/>
    <w:semiHidden/>
    <w:rsid w:val="00E03743"/>
    <w:rPr>
      <w:rFonts w:ascii="Tahoma" w:hAnsi="Tahoma" w:cs="Tahoma"/>
      <w:color w:val="404040" w:themeColor="text1" w:themeTint="BF"/>
      <w:sz w:val="16"/>
      <w:szCs w:val="16"/>
    </w:rPr>
  </w:style>
  <w:style w:type="paragraph" w:styleId="E-mailSignature">
    <w:name w:val="E-mail Signature"/>
    <w:basedOn w:val="Normal"/>
    <w:link w:val="E-mailSignatureChar"/>
    <w:semiHidden/>
    <w:unhideWhenUsed/>
    <w:rsid w:val="00E03743"/>
  </w:style>
  <w:style w:type="character" w:customStyle="1" w:styleId="E-mailSignatureChar">
    <w:name w:val="E-mail Signature Char"/>
    <w:basedOn w:val="DefaultParagraphFont"/>
    <w:link w:val="E-mailSignature"/>
    <w:semiHidden/>
    <w:rsid w:val="00E03743"/>
    <w:rPr>
      <w:color w:val="404040" w:themeColor="text1" w:themeTint="BF"/>
      <w:sz w:val="20"/>
    </w:rPr>
  </w:style>
  <w:style w:type="paragraph" w:styleId="EndnoteText">
    <w:name w:val="endnote text"/>
    <w:basedOn w:val="Normal"/>
    <w:link w:val="EndnoteTextChar"/>
    <w:semiHidden/>
    <w:unhideWhenUsed/>
    <w:rsid w:val="00E03743"/>
    <w:rPr>
      <w:szCs w:val="20"/>
    </w:rPr>
  </w:style>
  <w:style w:type="character" w:customStyle="1" w:styleId="EndnoteTextChar">
    <w:name w:val="Endnote Text Char"/>
    <w:basedOn w:val="DefaultParagraphFont"/>
    <w:link w:val="EndnoteText"/>
    <w:semiHidden/>
    <w:rsid w:val="00E03743"/>
    <w:rPr>
      <w:color w:val="404040" w:themeColor="text1" w:themeTint="BF"/>
      <w:sz w:val="20"/>
      <w:szCs w:val="20"/>
    </w:rPr>
  </w:style>
  <w:style w:type="paragraph" w:styleId="EnvelopeAddress">
    <w:name w:val="envelope address"/>
    <w:basedOn w:val="Normal"/>
    <w:semiHidden/>
    <w:unhideWhenUsed/>
    <w:rsid w:val="00E0374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03743"/>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03743"/>
    <w:rPr>
      <w:szCs w:val="20"/>
    </w:rPr>
  </w:style>
  <w:style w:type="character" w:customStyle="1" w:styleId="FootnoteTextChar">
    <w:name w:val="Footnote Text Char"/>
    <w:basedOn w:val="DefaultParagraphFont"/>
    <w:link w:val="FootnoteText"/>
    <w:semiHidden/>
    <w:rsid w:val="00E03743"/>
    <w:rPr>
      <w:color w:val="404040" w:themeColor="text1" w:themeTint="BF"/>
      <w:sz w:val="20"/>
      <w:szCs w:val="20"/>
    </w:rPr>
  </w:style>
  <w:style w:type="paragraph" w:styleId="HTMLAddress">
    <w:name w:val="HTML Address"/>
    <w:basedOn w:val="Normal"/>
    <w:link w:val="HTMLAddressChar"/>
    <w:semiHidden/>
    <w:unhideWhenUsed/>
    <w:rsid w:val="00E03743"/>
    <w:rPr>
      <w:i/>
      <w:iCs/>
    </w:rPr>
  </w:style>
  <w:style w:type="character" w:customStyle="1" w:styleId="HTMLAddressChar">
    <w:name w:val="HTML Address Char"/>
    <w:basedOn w:val="DefaultParagraphFont"/>
    <w:link w:val="HTMLAddress"/>
    <w:semiHidden/>
    <w:rsid w:val="00E03743"/>
    <w:rPr>
      <w:i/>
      <w:iCs/>
      <w:color w:val="404040" w:themeColor="text1" w:themeTint="BF"/>
      <w:sz w:val="20"/>
    </w:rPr>
  </w:style>
  <w:style w:type="paragraph" w:styleId="HTMLPreformatted">
    <w:name w:val="HTML Preformatted"/>
    <w:basedOn w:val="Normal"/>
    <w:link w:val="HTMLPreformattedChar"/>
    <w:semiHidden/>
    <w:unhideWhenUsed/>
    <w:rsid w:val="00E03743"/>
    <w:rPr>
      <w:rFonts w:ascii="Consolas" w:hAnsi="Consolas"/>
      <w:szCs w:val="20"/>
    </w:rPr>
  </w:style>
  <w:style w:type="character" w:customStyle="1" w:styleId="HTMLPreformattedChar">
    <w:name w:val="HTML Preformatted Char"/>
    <w:basedOn w:val="DefaultParagraphFont"/>
    <w:link w:val="HTMLPreformatted"/>
    <w:semiHidden/>
    <w:rsid w:val="00E03743"/>
    <w:rPr>
      <w:rFonts w:ascii="Consolas" w:hAnsi="Consolas"/>
      <w:color w:val="404040" w:themeColor="text1" w:themeTint="BF"/>
      <w:sz w:val="20"/>
      <w:szCs w:val="20"/>
    </w:rPr>
  </w:style>
  <w:style w:type="paragraph" w:styleId="Index1">
    <w:name w:val="index 1"/>
    <w:basedOn w:val="Normal"/>
    <w:next w:val="Normal"/>
    <w:autoRedefine/>
    <w:semiHidden/>
    <w:unhideWhenUsed/>
    <w:rsid w:val="00E03743"/>
    <w:pPr>
      <w:ind w:left="200" w:hanging="200"/>
    </w:pPr>
  </w:style>
  <w:style w:type="paragraph" w:styleId="Index2">
    <w:name w:val="index 2"/>
    <w:basedOn w:val="Normal"/>
    <w:next w:val="Normal"/>
    <w:autoRedefine/>
    <w:semiHidden/>
    <w:unhideWhenUsed/>
    <w:rsid w:val="00E03743"/>
    <w:pPr>
      <w:ind w:left="400" w:hanging="200"/>
    </w:pPr>
  </w:style>
  <w:style w:type="paragraph" w:styleId="Index3">
    <w:name w:val="index 3"/>
    <w:basedOn w:val="Normal"/>
    <w:next w:val="Normal"/>
    <w:autoRedefine/>
    <w:semiHidden/>
    <w:unhideWhenUsed/>
    <w:rsid w:val="00E03743"/>
    <w:pPr>
      <w:ind w:left="600" w:hanging="200"/>
    </w:pPr>
  </w:style>
  <w:style w:type="paragraph" w:styleId="Index4">
    <w:name w:val="index 4"/>
    <w:basedOn w:val="Normal"/>
    <w:next w:val="Normal"/>
    <w:autoRedefine/>
    <w:semiHidden/>
    <w:unhideWhenUsed/>
    <w:rsid w:val="00E03743"/>
    <w:pPr>
      <w:ind w:left="800" w:hanging="200"/>
    </w:pPr>
  </w:style>
  <w:style w:type="paragraph" w:styleId="Index5">
    <w:name w:val="index 5"/>
    <w:basedOn w:val="Normal"/>
    <w:next w:val="Normal"/>
    <w:autoRedefine/>
    <w:semiHidden/>
    <w:unhideWhenUsed/>
    <w:rsid w:val="00E03743"/>
    <w:pPr>
      <w:ind w:left="1000" w:hanging="200"/>
    </w:pPr>
  </w:style>
  <w:style w:type="paragraph" w:styleId="Index6">
    <w:name w:val="index 6"/>
    <w:basedOn w:val="Normal"/>
    <w:next w:val="Normal"/>
    <w:autoRedefine/>
    <w:semiHidden/>
    <w:unhideWhenUsed/>
    <w:rsid w:val="00E03743"/>
    <w:pPr>
      <w:ind w:left="1200" w:hanging="200"/>
    </w:pPr>
  </w:style>
  <w:style w:type="paragraph" w:styleId="Index7">
    <w:name w:val="index 7"/>
    <w:basedOn w:val="Normal"/>
    <w:next w:val="Normal"/>
    <w:autoRedefine/>
    <w:semiHidden/>
    <w:unhideWhenUsed/>
    <w:rsid w:val="00E03743"/>
    <w:pPr>
      <w:ind w:left="1400" w:hanging="200"/>
    </w:pPr>
  </w:style>
  <w:style w:type="paragraph" w:styleId="Index8">
    <w:name w:val="index 8"/>
    <w:basedOn w:val="Normal"/>
    <w:next w:val="Normal"/>
    <w:autoRedefine/>
    <w:semiHidden/>
    <w:unhideWhenUsed/>
    <w:rsid w:val="00E03743"/>
    <w:pPr>
      <w:ind w:left="1600" w:hanging="200"/>
    </w:pPr>
  </w:style>
  <w:style w:type="paragraph" w:styleId="Index9">
    <w:name w:val="index 9"/>
    <w:basedOn w:val="Normal"/>
    <w:next w:val="Normal"/>
    <w:autoRedefine/>
    <w:semiHidden/>
    <w:unhideWhenUsed/>
    <w:rsid w:val="00E03743"/>
    <w:pPr>
      <w:ind w:left="1800" w:hanging="200"/>
    </w:pPr>
  </w:style>
  <w:style w:type="paragraph" w:styleId="IndexHeading">
    <w:name w:val="index heading"/>
    <w:basedOn w:val="Normal"/>
    <w:next w:val="Index1"/>
    <w:semiHidden/>
    <w:unhideWhenUsed/>
    <w:rsid w:val="00E03743"/>
    <w:rPr>
      <w:rFonts w:asciiTheme="majorHAnsi" w:eastAsiaTheme="majorEastAsia" w:hAnsiTheme="majorHAnsi" w:cstheme="majorBidi"/>
      <w:b/>
      <w:bCs/>
    </w:rPr>
  </w:style>
  <w:style w:type="paragraph" w:styleId="List">
    <w:name w:val="List"/>
    <w:basedOn w:val="Normal"/>
    <w:semiHidden/>
    <w:unhideWhenUsed/>
    <w:rsid w:val="00E03743"/>
    <w:pPr>
      <w:ind w:left="360" w:hanging="360"/>
      <w:contextualSpacing/>
    </w:pPr>
  </w:style>
  <w:style w:type="paragraph" w:styleId="List2">
    <w:name w:val="List 2"/>
    <w:basedOn w:val="Normal"/>
    <w:semiHidden/>
    <w:unhideWhenUsed/>
    <w:rsid w:val="00E03743"/>
    <w:pPr>
      <w:ind w:left="720" w:hanging="360"/>
      <w:contextualSpacing/>
    </w:pPr>
  </w:style>
  <w:style w:type="paragraph" w:styleId="List3">
    <w:name w:val="List 3"/>
    <w:basedOn w:val="Normal"/>
    <w:semiHidden/>
    <w:unhideWhenUsed/>
    <w:rsid w:val="00E03743"/>
    <w:pPr>
      <w:ind w:left="1080" w:hanging="360"/>
      <w:contextualSpacing/>
    </w:pPr>
  </w:style>
  <w:style w:type="paragraph" w:styleId="List4">
    <w:name w:val="List 4"/>
    <w:basedOn w:val="Normal"/>
    <w:semiHidden/>
    <w:unhideWhenUsed/>
    <w:rsid w:val="00E03743"/>
    <w:pPr>
      <w:ind w:left="1440" w:hanging="360"/>
      <w:contextualSpacing/>
    </w:pPr>
  </w:style>
  <w:style w:type="paragraph" w:styleId="List5">
    <w:name w:val="List 5"/>
    <w:basedOn w:val="Normal"/>
    <w:semiHidden/>
    <w:unhideWhenUsed/>
    <w:rsid w:val="00E03743"/>
    <w:pPr>
      <w:ind w:left="1800" w:hanging="360"/>
      <w:contextualSpacing/>
    </w:pPr>
  </w:style>
  <w:style w:type="paragraph" w:styleId="ListBullet">
    <w:name w:val="List Bullet"/>
    <w:basedOn w:val="Normal"/>
    <w:semiHidden/>
    <w:unhideWhenUsed/>
    <w:rsid w:val="00E03743"/>
    <w:pPr>
      <w:numPr>
        <w:numId w:val="1"/>
      </w:numPr>
      <w:contextualSpacing/>
    </w:pPr>
  </w:style>
  <w:style w:type="paragraph" w:styleId="ListBullet2">
    <w:name w:val="List Bullet 2"/>
    <w:basedOn w:val="Normal"/>
    <w:semiHidden/>
    <w:unhideWhenUsed/>
    <w:rsid w:val="00E03743"/>
    <w:pPr>
      <w:numPr>
        <w:numId w:val="2"/>
      </w:numPr>
      <w:contextualSpacing/>
    </w:pPr>
  </w:style>
  <w:style w:type="paragraph" w:styleId="ListBullet3">
    <w:name w:val="List Bullet 3"/>
    <w:basedOn w:val="Normal"/>
    <w:unhideWhenUsed/>
    <w:rsid w:val="00287D17"/>
    <w:pPr>
      <w:numPr>
        <w:numId w:val="3"/>
      </w:numPr>
      <w:contextualSpacing/>
    </w:pPr>
  </w:style>
  <w:style w:type="paragraph" w:styleId="ListBullet4">
    <w:name w:val="List Bullet 4"/>
    <w:basedOn w:val="Normal"/>
    <w:semiHidden/>
    <w:unhideWhenUsed/>
    <w:rsid w:val="00E03743"/>
    <w:pPr>
      <w:numPr>
        <w:numId w:val="4"/>
      </w:numPr>
      <w:contextualSpacing/>
    </w:pPr>
  </w:style>
  <w:style w:type="paragraph" w:styleId="ListBullet5">
    <w:name w:val="List Bullet 5"/>
    <w:basedOn w:val="Normal"/>
    <w:semiHidden/>
    <w:unhideWhenUsed/>
    <w:rsid w:val="00E03743"/>
    <w:pPr>
      <w:numPr>
        <w:numId w:val="5"/>
      </w:numPr>
      <w:contextualSpacing/>
    </w:pPr>
  </w:style>
  <w:style w:type="paragraph" w:styleId="ListContinue">
    <w:name w:val="List Continue"/>
    <w:basedOn w:val="Normal"/>
    <w:semiHidden/>
    <w:unhideWhenUsed/>
    <w:rsid w:val="00E03743"/>
    <w:pPr>
      <w:spacing w:after="120"/>
      <w:ind w:left="360"/>
      <w:contextualSpacing/>
    </w:pPr>
  </w:style>
  <w:style w:type="paragraph" w:styleId="ListContinue2">
    <w:name w:val="List Continue 2"/>
    <w:basedOn w:val="Normal"/>
    <w:semiHidden/>
    <w:unhideWhenUsed/>
    <w:rsid w:val="00E03743"/>
    <w:pPr>
      <w:spacing w:after="120"/>
      <w:ind w:left="720"/>
      <w:contextualSpacing/>
    </w:pPr>
  </w:style>
  <w:style w:type="paragraph" w:styleId="ListContinue3">
    <w:name w:val="List Continue 3"/>
    <w:basedOn w:val="Normal"/>
    <w:semiHidden/>
    <w:unhideWhenUsed/>
    <w:rsid w:val="00E03743"/>
    <w:pPr>
      <w:spacing w:after="120"/>
      <w:ind w:left="1080"/>
      <w:contextualSpacing/>
    </w:pPr>
  </w:style>
  <w:style w:type="paragraph" w:styleId="ListContinue4">
    <w:name w:val="List Continue 4"/>
    <w:basedOn w:val="Normal"/>
    <w:semiHidden/>
    <w:unhideWhenUsed/>
    <w:rsid w:val="00E03743"/>
    <w:pPr>
      <w:spacing w:after="120"/>
      <w:ind w:left="1440"/>
      <w:contextualSpacing/>
    </w:pPr>
  </w:style>
  <w:style w:type="paragraph" w:styleId="ListContinue5">
    <w:name w:val="List Continue 5"/>
    <w:basedOn w:val="Normal"/>
    <w:semiHidden/>
    <w:unhideWhenUsed/>
    <w:rsid w:val="00E03743"/>
    <w:pPr>
      <w:spacing w:after="120"/>
      <w:ind w:left="1800"/>
      <w:contextualSpacing/>
    </w:pPr>
  </w:style>
  <w:style w:type="paragraph" w:styleId="ListNumber">
    <w:name w:val="List Number"/>
    <w:basedOn w:val="Normal"/>
    <w:semiHidden/>
    <w:unhideWhenUsed/>
    <w:rsid w:val="00E03743"/>
    <w:pPr>
      <w:numPr>
        <w:numId w:val="6"/>
      </w:numPr>
      <w:contextualSpacing/>
    </w:pPr>
  </w:style>
  <w:style w:type="paragraph" w:styleId="ListNumber2">
    <w:name w:val="List Number 2"/>
    <w:basedOn w:val="Normal"/>
    <w:semiHidden/>
    <w:unhideWhenUsed/>
    <w:rsid w:val="00E03743"/>
    <w:pPr>
      <w:numPr>
        <w:numId w:val="7"/>
      </w:numPr>
      <w:contextualSpacing/>
    </w:pPr>
  </w:style>
  <w:style w:type="paragraph" w:styleId="ListNumber3">
    <w:name w:val="List Number 3"/>
    <w:basedOn w:val="Normal"/>
    <w:semiHidden/>
    <w:unhideWhenUsed/>
    <w:rsid w:val="00E03743"/>
    <w:pPr>
      <w:numPr>
        <w:numId w:val="8"/>
      </w:numPr>
      <w:contextualSpacing/>
    </w:pPr>
  </w:style>
  <w:style w:type="paragraph" w:styleId="ListNumber4">
    <w:name w:val="List Number 4"/>
    <w:basedOn w:val="Normal"/>
    <w:semiHidden/>
    <w:unhideWhenUsed/>
    <w:rsid w:val="00E03743"/>
    <w:pPr>
      <w:numPr>
        <w:numId w:val="9"/>
      </w:numPr>
      <w:contextualSpacing/>
    </w:pPr>
  </w:style>
  <w:style w:type="paragraph" w:styleId="ListNumber5">
    <w:name w:val="List Number 5"/>
    <w:basedOn w:val="Normal"/>
    <w:semiHidden/>
    <w:unhideWhenUsed/>
    <w:rsid w:val="00E03743"/>
    <w:pPr>
      <w:numPr>
        <w:numId w:val="10"/>
      </w:numPr>
      <w:contextualSpacing/>
    </w:pPr>
  </w:style>
  <w:style w:type="paragraph" w:styleId="ListParagraph">
    <w:name w:val="List Paragraph"/>
    <w:aliases w:val="Bullet Paragraph"/>
    <w:basedOn w:val="Normal"/>
    <w:qFormat/>
    <w:rsid w:val="00287D17"/>
    <w:pPr>
      <w:numPr>
        <w:numId w:val="13"/>
      </w:numPr>
      <w:spacing w:before="200" w:after="200"/>
      <w:ind w:left="227" w:hanging="227"/>
    </w:pPr>
  </w:style>
  <w:style w:type="paragraph" w:styleId="MacroText">
    <w:name w:val="macro"/>
    <w:link w:val="MacroTextChar"/>
    <w:semiHidden/>
    <w:unhideWhenUsed/>
    <w:rsid w:val="00E03743"/>
    <w:pPr>
      <w:tabs>
        <w:tab w:val="left" w:pos="480"/>
        <w:tab w:val="left" w:pos="960"/>
        <w:tab w:val="left" w:pos="1440"/>
        <w:tab w:val="left" w:pos="1920"/>
        <w:tab w:val="left" w:pos="2400"/>
        <w:tab w:val="left" w:pos="2880"/>
        <w:tab w:val="left" w:pos="3360"/>
        <w:tab w:val="left" w:pos="3840"/>
        <w:tab w:val="left" w:pos="4320"/>
      </w:tabs>
    </w:pPr>
    <w:rPr>
      <w:rFonts w:ascii="Consolas" w:hAnsi="Consolas"/>
      <w:color w:val="404040" w:themeColor="text1" w:themeTint="BF"/>
      <w:sz w:val="20"/>
      <w:szCs w:val="20"/>
    </w:rPr>
  </w:style>
  <w:style w:type="character" w:customStyle="1" w:styleId="MacroTextChar">
    <w:name w:val="Macro Text Char"/>
    <w:basedOn w:val="DefaultParagraphFont"/>
    <w:link w:val="MacroText"/>
    <w:semiHidden/>
    <w:rsid w:val="00E03743"/>
    <w:rPr>
      <w:rFonts w:ascii="Consolas" w:hAnsi="Consolas"/>
      <w:color w:val="404040" w:themeColor="text1" w:themeTint="BF"/>
      <w:sz w:val="20"/>
      <w:szCs w:val="20"/>
    </w:rPr>
  </w:style>
  <w:style w:type="paragraph" w:styleId="MessageHeader">
    <w:name w:val="Message Header"/>
    <w:basedOn w:val="Normal"/>
    <w:link w:val="MessageHeaderChar"/>
    <w:semiHidden/>
    <w:unhideWhenUsed/>
    <w:rsid w:val="00E037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03743"/>
    <w:rPr>
      <w:rFonts w:asciiTheme="majorHAnsi" w:eastAsiaTheme="majorEastAsia" w:hAnsiTheme="majorHAnsi" w:cstheme="majorBidi"/>
      <w:color w:val="404040" w:themeColor="text1" w:themeTint="BF"/>
      <w:sz w:val="24"/>
      <w:szCs w:val="24"/>
      <w:shd w:val="pct20" w:color="auto" w:fill="auto"/>
    </w:rPr>
  </w:style>
  <w:style w:type="paragraph" w:customStyle="1" w:styleId="NumberedParagraph">
    <w:name w:val="Numbered Paragraph"/>
    <w:basedOn w:val="ListParagraph"/>
    <w:rsid w:val="00BE4B49"/>
    <w:pPr>
      <w:numPr>
        <w:numId w:val="11"/>
      </w:numPr>
      <w:ind w:left="227" w:hanging="227"/>
    </w:pPr>
  </w:style>
  <w:style w:type="paragraph" w:styleId="NormalWeb">
    <w:name w:val="Normal (Web)"/>
    <w:basedOn w:val="Normal"/>
    <w:semiHidden/>
    <w:unhideWhenUsed/>
    <w:rsid w:val="00E03743"/>
    <w:rPr>
      <w:rFonts w:ascii="Times New Roman" w:hAnsi="Times New Roman" w:cs="Times New Roman"/>
      <w:sz w:val="24"/>
      <w:szCs w:val="24"/>
    </w:rPr>
  </w:style>
  <w:style w:type="paragraph" w:styleId="NormalIndent">
    <w:name w:val="Normal Indent"/>
    <w:basedOn w:val="Normal"/>
    <w:semiHidden/>
    <w:unhideWhenUsed/>
    <w:rsid w:val="00E03743"/>
    <w:pPr>
      <w:ind w:left="720"/>
    </w:pPr>
  </w:style>
  <w:style w:type="paragraph" w:styleId="NoteHeading">
    <w:name w:val="Note Heading"/>
    <w:basedOn w:val="Normal"/>
    <w:next w:val="Normal"/>
    <w:link w:val="NoteHeadingChar"/>
    <w:semiHidden/>
    <w:unhideWhenUsed/>
    <w:rsid w:val="00E03743"/>
  </w:style>
  <w:style w:type="character" w:customStyle="1" w:styleId="NoteHeadingChar">
    <w:name w:val="Note Heading Char"/>
    <w:basedOn w:val="DefaultParagraphFont"/>
    <w:link w:val="NoteHeading"/>
    <w:semiHidden/>
    <w:rsid w:val="00E03743"/>
    <w:rPr>
      <w:color w:val="404040" w:themeColor="text1" w:themeTint="BF"/>
      <w:sz w:val="20"/>
    </w:rPr>
  </w:style>
  <w:style w:type="paragraph" w:styleId="PlainText">
    <w:name w:val="Plain Text"/>
    <w:basedOn w:val="Normal"/>
    <w:link w:val="PlainTextChar"/>
    <w:semiHidden/>
    <w:unhideWhenUsed/>
    <w:rsid w:val="00E03743"/>
    <w:rPr>
      <w:rFonts w:ascii="Consolas" w:hAnsi="Consolas"/>
      <w:sz w:val="21"/>
      <w:szCs w:val="21"/>
    </w:rPr>
  </w:style>
  <w:style w:type="character" w:customStyle="1" w:styleId="PlainTextChar">
    <w:name w:val="Plain Text Char"/>
    <w:basedOn w:val="DefaultParagraphFont"/>
    <w:link w:val="PlainText"/>
    <w:semiHidden/>
    <w:rsid w:val="00E03743"/>
    <w:rPr>
      <w:rFonts w:ascii="Consolas" w:hAnsi="Consolas"/>
      <w:color w:val="404040" w:themeColor="text1" w:themeTint="BF"/>
      <w:sz w:val="21"/>
      <w:szCs w:val="21"/>
    </w:rPr>
  </w:style>
  <w:style w:type="paragraph" w:styleId="Salutation">
    <w:name w:val="Salutation"/>
    <w:basedOn w:val="Normal"/>
    <w:next w:val="Normal"/>
    <w:link w:val="SalutationChar"/>
    <w:semiHidden/>
    <w:unhideWhenUsed/>
    <w:rsid w:val="00E03743"/>
  </w:style>
  <w:style w:type="character" w:customStyle="1" w:styleId="SalutationChar">
    <w:name w:val="Salutation Char"/>
    <w:basedOn w:val="DefaultParagraphFont"/>
    <w:link w:val="Salutation"/>
    <w:semiHidden/>
    <w:rsid w:val="00E03743"/>
    <w:rPr>
      <w:color w:val="404040" w:themeColor="text1" w:themeTint="BF"/>
      <w:sz w:val="20"/>
    </w:rPr>
  </w:style>
  <w:style w:type="paragraph" w:styleId="TableofAuthorities">
    <w:name w:val="table of authorities"/>
    <w:basedOn w:val="Normal"/>
    <w:next w:val="Normal"/>
    <w:semiHidden/>
    <w:unhideWhenUsed/>
    <w:rsid w:val="00E03743"/>
    <w:pPr>
      <w:ind w:left="200" w:hanging="200"/>
    </w:pPr>
  </w:style>
  <w:style w:type="paragraph" w:styleId="TableofFigures">
    <w:name w:val="table of figures"/>
    <w:basedOn w:val="Normal"/>
    <w:next w:val="Normal"/>
    <w:semiHidden/>
    <w:unhideWhenUsed/>
    <w:rsid w:val="00E03743"/>
  </w:style>
  <w:style w:type="paragraph" w:styleId="Title">
    <w:name w:val="Title"/>
    <w:basedOn w:val="Heading1"/>
    <w:next w:val="Normal"/>
    <w:link w:val="TitleChar"/>
    <w:qFormat/>
    <w:rsid w:val="00952901"/>
    <w:pPr>
      <w:spacing w:after="300"/>
    </w:pPr>
    <w:rPr>
      <w:b/>
      <w:color w:val="49ADBB" w:themeColor="accent1"/>
      <w:spacing w:val="5"/>
      <w:kern w:val="28"/>
      <w:sz w:val="52"/>
      <w:szCs w:val="52"/>
    </w:rPr>
  </w:style>
  <w:style w:type="character" w:customStyle="1" w:styleId="TitleChar">
    <w:name w:val="Title Char"/>
    <w:basedOn w:val="DefaultParagraphFont"/>
    <w:link w:val="Title"/>
    <w:rsid w:val="00952901"/>
    <w:rPr>
      <w:rFonts w:ascii="Franklin Gothic Book" w:eastAsiaTheme="majorEastAsia" w:hAnsi="Franklin Gothic Book" w:cstheme="majorBidi"/>
      <w:b/>
      <w:bCs/>
      <w:color w:val="49ADBB" w:themeColor="accent1"/>
      <w:spacing w:val="5"/>
      <w:kern w:val="28"/>
      <w:sz w:val="52"/>
      <w:szCs w:val="52"/>
    </w:rPr>
  </w:style>
  <w:style w:type="paragraph" w:styleId="TOAHeading">
    <w:name w:val="toa heading"/>
    <w:basedOn w:val="Normal"/>
    <w:next w:val="Normal"/>
    <w:semiHidden/>
    <w:unhideWhenUsed/>
    <w:rsid w:val="00E0374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03743"/>
    <w:pPr>
      <w:spacing w:after="100"/>
    </w:pPr>
  </w:style>
  <w:style w:type="paragraph" w:styleId="TOC2">
    <w:name w:val="toc 2"/>
    <w:basedOn w:val="Normal"/>
    <w:next w:val="Normal"/>
    <w:autoRedefine/>
    <w:semiHidden/>
    <w:unhideWhenUsed/>
    <w:rsid w:val="00E03743"/>
    <w:pPr>
      <w:spacing w:after="100"/>
      <w:ind w:left="200"/>
    </w:pPr>
  </w:style>
  <w:style w:type="paragraph" w:styleId="TOC3">
    <w:name w:val="toc 3"/>
    <w:basedOn w:val="Normal"/>
    <w:next w:val="Normal"/>
    <w:autoRedefine/>
    <w:semiHidden/>
    <w:unhideWhenUsed/>
    <w:rsid w:val="00E03743"/>
    <w:pPr>
      <w:spacing w:after="100"/>
      <w:ind w:left="400"/>
    </w:pPr>
  </w:style>
  <w:style w:type="paragraph" w:styleId="TOC4">
    <w:name w:val="toc 4"/>
    <w:basedOn w:val="Normal"/>
    <w:next w:val="Normal"/>
    <w:autoRedefine/>
    <w:semiHidden/>
    <w:unhideWhenUsed/>
    <w:rsid w:val="00E03743"/>
    <w:pPr>
      <w:spacing w:after="100"/>
      <w:ind w:left="600"/>
    </w:pPr>
  </w:style>
  <w:style w:type="paragraph" w:styleId="TOC5">
    <w:name w:val="toc 5"/>
    <w:basedOn w:val="Normal"/>
    <w:next w:val="Normal"/>
    <w:autoRedefine/>
    <w:semiHidden/>
    <w:unhideWhenUsed/>
    <w:rsid w:val="00E03743"/>
    <w:pPr>
      <w:spacing w:after="100"/>
      <w:ind w:left="800"/>
    </w:pPr>
  </w:style>
  <w:style w:type="paragraph" w:styleId="TOC6">
    <w:name w:val="toc 6"/>
    <w:basedOn w:val="Normal"/>
    <w:next w:val="Normal"/>
    <w:autoRedefine/>
    <w:semiHidden/>
    <w:unhideWhenUsed/>
    <w:rsid w:val="00E03743"/>
    <w:pPr>
      <w:spacing w:after="100"/>
      <w:ind w:left="1000"/>
    </w:pPr>
  </w:style>
  <w:style w:type="paragraph" w:styleId="TOC7">
    <w:name w:val="toc 7"/>
    <w:basedOn w:val="Normal"/>
    <w:next w:val="Normal"/>
    <w:autoRedefine/>
    <w:semiHidden/>
    <w:unhideWhenUsed/>
    <w:rsid w:val="00E03743"/>
    <w:pPr>
      <w:spacing w:after="100"/>
      <w:ind w:left="1200"/>
    </w:pPr>
  </w:style>
  <w:style w:type="paragraph" w:styleId="TOC8">
    <w:name w:val="toc 8"/>
    <w:basedOn w:val="Normal"/>
    <w:next w:val="Normal"/>
    <w:autoRedefine/>
    <w:semiHidden/>
    <w:unhideWhenUsed/>
    <w:rsid w:val="00E03743"/>
    <w:pPr>
      <w:spacing w:after="100"/>
      <w:ind w:left="1400"/>
    </w:pPr>
  </w:style>
  <w:style w:type="paragraph" w:styleId="TOC9">
    <w:name w:val="toc 9"/>
    <w:basedOn w:val="Normal"/>
    <w:next w:val="Normal"/>
    <w:autoRedefine/>
    <w:semiHidden/>
    <w:unhideWhenUsed/>
    <w:rsid w:val="00E03743"/>
    <w:pPr>
      <w:spacing w:after="100"/>
      <w:ind w:left="1600"/>
    </w:pPr>
  </w:style>
  <w:style w:type="paragraph" w:styleId="TOCHeading">
    <w:name w:val="TOC Heading"/>
    <w:basedOn w:val="Heading1"/>
    <w:next w:val="Normal"/>
    <w:semiHidden/>
    <w:unhideWhenUsed/>
    <w:qFormat/>
    <w:rsid w:val="00E03743"/>
    <w:pPr>
      <w:outlineLvl w:val="9"/>
    </w:pPr>
  </w:style>
  <w:style w:type="character" w:styleId="Emphasis">
    <w:name w:val="Emphasis"/>
    <w:basedOn w:val="DefaultParagraphFont"/>
    <w:uiPriority w:val="20"/>
    <w:qFormat/>
    <w:rsid w:val="008B1FF1"/>
    <w:rPr>
      <w:i/>
      <w:iCs/>
    </w:rPr>
  </w:style>
  <w:style w:type="character" w:styleId="Strong">
    <w:name w:val="Strong"/>
    <w:basedOn w:val="DefaultParagraphFont"/>
    <w:uiPriority w:val="22"/>
    <w:qFormat/>
    <w:rsid w:val="008B1FF1"/>
    <w:rPr>
      <w:b/>
      <w:bCs/>
    </w:rPr>
  </w:style>
  <w:style w:type="paragraph" w:styleId="Header">
    <w:name w:val="header"/>
    <w:basedOn w:val="Normal"/>
    <w:link w:val="HeaderChar"/>
    <w:uiPriority w:val="99"/>
    <w:unhideWhenUsed/>
    <w:rsid w:val="000F4EEC"/>
    <w:pPr>
      <w:tabs>
        <w:tab w:val="center" w:pos="4320"/>
        <w:tab w:val="right" w:pos="8640"/>
      </w:tabs>
    </w:pPr>
  </w:style>
  <w:style w:type="character" w:customStyle="1" w:styleId="HeaderChar">
    <w:name w:val="Header Char"/>
    <w:basedOn w:val="DefaultParagraphFont"/>
    <w:link w:val="Header"/>
    <w:uiPriority w:val="99"/>
    <w:rsid w:val="000F4EEC"/>
    <w:rPr>
      <w:color w:val="EA6431" w:themeColor="accent4"/>
      <w:sz w:val="18"/>
    </w:rPr>
  </w:style>
  <w:style w:type="paragraph" w:customStyle="1" w:styleId="LetterheadText">
    <w:name w:val="Letterhead Text"/>
    <w:rsid w:val="001F515C"/>
    <w:pPr>
      <w:spacing w:line="190" w:lineRule="exact"/>
    </w:pPr>
    <w:rPr>
      <w:rFonts w:ascii="Franklin Gothic Book" w:hAnsi="Franklin Gothic Book"/>
      <w:color w:val="49ADBB" w:themeColor="accent1"/>
      <w:sz w:val="14"/>
    </w:rPr>
  </w:style>
  <w:style w:type="paragraph" w:customStyle="1" w:styleId="DocumentHeader">
    <w:name w:val="Document Header"/>
    <w:basedOn w:val="LetterheadText"/>
    <w:rsid w:val="003B18E7"/>
    <w:pPr>
      <w:spacing w:line="240" w:lineRule="auto"/>
      <w:jc w:val="right"/>
    </w:pPr>
    <w:rPr>
      <w:sz w:val="66"/>
      <w:szCs w:val="66"/>
    </w:rPr>
  </w:style>
  <w:style w:type="paragraph" w:customStyle="1" w:styleId="BodyTextnospace">
    <w:name w:val="Body Text no space"/>
    <w:basedOn w:val="BodyText"/>
    <w:rsid w:val="00CC1419"/>
    <w:pPr>
      <w:spacing w:before="0"/>
    </w:pPr>
  </w:style>
  <w:style w:type="paragraph" w:customStyle="1" w:styleId="FigureStyle">
    <w:name w:val="Figure Style"/>
    <w:basedOn w:val="BodyText"/>
    <w:rsid w:val="005A4EA9"/>
    <w:pPr>
      <w:numPr>
        <w:numId w:val="19"/>
      </w:numPr>
      <w:spacing w:after="100"/>
    </w:pPr>
    <w:rPr>
      <w:b/>
      <w:color w:val="424E59" w:themeColor="text2"/>
    </w:rPr>
  </w:style>
  <w:style w:type="table" w:styleId="TableGrid">
    <w:name w:val="Table Grid"/>
    <w:basedOn w:val="TableNormal"/>
    <w:uiPriority w:val="59"/>
    <w:rsid w:val="005A4E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
    <w:name w:val="Medium Shading 1"/>
    <w:basedOn w:val="TableNormal"/>
    <w:uiPriority w:val="63"/>
    <w:rsid w:val="005A4EA9"/>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TableText">
    <w:name w:val="Table Text"/>
    <w:basedOn w:val="Normal"/>
    <w:rsid w:val="005A4EA9"/>
  </w:style>
  <w:style w:type="paragraph" w:customStyle="1" w:styleId="TableHeader">
    <w:name w:val="Table Header"/>
    <w:basedOn w:val="TableText"/>
    <w:rsid w:val="005A4EA9"/>
    <w:rPr>
      <w:b/>
    </w:rPr>
  </w:style>
  <w:style w:type="table" w:styleId="LightShading">
    <w:name w:val="Light Shading"/>
    <w:basedOn w:val="TableNormal"/>
    <w:uiPriority w:val="60"/>
    <w:rsid w:val="00450D0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
    <w:name w:val="Medium List 1"/>
    <w:basedOn w:val="TableNormal"/>
    <w:uiPriority w:val="65"/>
    <w:rsid w:val="00450D0A"/>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24E5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450D0A"/>
    <w:rPr>
      <w:color w:val="000000" w:themeColor="text1"/>
    </w:rPr>
    <w:tblPr>
      <w:tblStyleRowBandSize w:val="1"/>
      <w:tblStyleColBandSize w:val="1"/>
      <w:tblInd w:w="0" w:type="dxa"/>
      <w:tblBorders>
        <w:top w:val="single" w:sz="8" w:space="0" w:color="49ADBB" w:themeColor="accent1"/>
        <w:bottom w:val="single" w:sz="8" w:space="0" w:color="49ADBB"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9ADBB" w:themeColor="accent1"/>
        </w:tcBorders>
      </w:tcPr>
    </w:tblStylePr>
    <w:tblStylePr w:type="lastRow">
      <w:rPr>
        <w:b/>
        <w:bCs/>
        <w:color w:val="424E59" w:themeColor="text2"/>
      </w:rPr>
      <w:tblPr/>
      <w:tcPr>
        <w:tcBorders>
          <w:top w:val="single" w:sz="8" w:space="0" w:color="49ADBB" w:themeColor="accent1"/>
          <w:bottom w:val="single" w:sz="8" w:space="0" w:color="49ADBB" w:themeColor="accent1"/>
        </w:tcBorders>
      </w:tcPr>
    </w:tblStylePr>
    <w:tblStylePr w:type="firstCol">
      <w:rPr>
        <w:b/>
        <w:bCs/>
      </w:rPr>
    </w:tblStylePr>
    <w:tblStylePr w:type="lastCol">
      <w:rPr>
        <w:b/>
        <w:bCs/>
      </w:rPr>
      <w:tblPr/>
      <w:tcPr>
        <w:tcBorders>
          <w:top w:val="single" w:sz="8" w:space="0" w:color="49ADBB" w:themeColor="accent1"/>
          <w:bottom w:val="single" w:sz="8" w:space="0" w:color="49ADBB" w:themeColor="accent1"/>
        </w:tcBorders>
      </w:tcPr>
    </w:tblStylePr>
    <w:tblStylePr w:type="band1Vert">
      <w:tblPr/>
      <w:tcPr>
        <w:shd w:val="clear" w:color="auto" w:fill="D1EAEE" w:themeFill="accent1" w:themeFillTint="3F"/>
      </w:tcPr>
    </w:tblStylePr>
    <w:tblStylePr w:type="band1Horz">
      <w:tblPr/>
      <w:tcPr>
        <w:shd w:val="clear" w:color="auto" w:fill="D1EAEE" w:themeFill="accent1" w:themeFillTint="3F"/>
      </w:tcPr>
    </w:tblStylePr>
  </w:style>
  <w:style w:type="table" w:styleId="MediumList1-Accent2">
    <w:name w:val="Medium List 1 Accent 2"/>
    <w:basedOn w:val="TableNormal"/>
    <w:uiPriority w:val="65"/>
    <w:rsid w:val="00450D0A"/>
    <w:rPr>
      <w:color w:val="000000" w:themeColor="text1"/>
    </w:rPr>
    <w:tblPr>
      <w:tblStyleRowBandSize w:val="1"/>
      <w:tblStyleColBandSize w:val="1"/>
      <w:tblInd w:w="0" w:type="dxa"/>
      <w:tblBorders>
        <w:top w:val="single" w:sz="8" w:space="0" w:color="424E59" w:themeColor="accent2"/>
        <w:bottom w:val="single" w:sz="8" w:space="0" w:color="424E59"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24E59" w:themeColor="accent2"/>
        </w:tcBorders>
      </w:tcPr>
    </w:tblStylePr>
    <w:tblStylePr w:type="lastRow">
      <w:rPr>
        <w:b/>
        <w:bCs/>
        <w:color w:val="424E59" w:themeColor="text2"/>
      </w:rPr>
      <w:tblPr/>
      <w:tcPr>
        <w:tcBorders>
          <w:top w:val="single" w:sz="8" w:space="0" w:color="424E59" w:themeColor="accent2"/>
          <w:bottom w:val="single" w:sz="8" w:space="0" w:color="424E59" w:themeColor="accent2"/>
        </w:tcBorders>
      </w:tcPr>
    </w:tblStylePr>
    <w:tblStylePr w:type="firstCol">
      <w:rPr>
        <w:b/>
        <w:bCs/>
      </w:rPr>
    </w:tblStylePr>
    <w:tblStylePr w:type="lastCol">
      <w:rPr>
        <w:b/>
        <w:bCs/>
      </w:rPr>
      <w:tblPr/>
      <w:tcPr>
        <w:tcBorders>
          <w:top w:val="single" w:sz="8" w:space="0" w:color="424E59" w:themeColor="accent2"/>
          <w:bottom w:val="single" w:sz="8" w:space="0" w:color="424E59" w:themeColor="accent2"/>
        </w:tcBorders>
      </w:tcPr>
    </w:tblStylePr>
    <w:tblStylePr w:type="band1Vert">
      <w:tblPr/>
      <w:tcPr>
        <w:shd w:val="clear" w:color="auto" w:fill="CCD3D9" w:themeFill="accent2" w:themeFillTint="3F"/>
      </w:tcPr>
    </w:tblStylePr>
    <w:tblStylePr w:type="band1Horz">
      <w:tblPr/>
      <w:tcPr>
        <w:shd w:val="clear" w:color="auto" w:fill="CCD3D9" w:themeFill="accent2" w:themeFillTint="3F"/>
      </w:tcPr>
    </w:tblStylePr>
  </w:style>
  <w:style w:type="table" w:styleId="MediumList1-Accent4">
    <w:name w:val="Medium List 1 Accent 4"/>
    <w:basedOn w:val="TableNormal"/>
    <w:uiPriority w:val="65"/>
    <w:rsid w:val="00450D0A"/>
    <w:rPr>
      <w:color w:val="000000" w:themeColor="text1"/>
    </w:rPr>
    <w:tblPr>
      <w:tblStyleRowBandSize w:val="1"/>
      <w:tblStyleColBandSize w:val="1"/>
      <w:tblInd w:w="0" w:type="dxa"/>
      <w:tblBorders>
        <w:top w:val="single" w:sz="8" w:space="0" w:color="EA6431" w:themeColor="accent4"/>
        <w:bottom w:val="single" w:sz="8" w:space="0" w:color="EA6431"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A6431" w:themeColor="accent4"/>
        </w:tcBorders>
      </w:tcPr>
    </w:tblStylePr>
    <w:tblStylePr w:type="lastRow">
      <w:rPr>
        <w:b/>
        <w:bCs/>
        <w:color w:val="424E59" w:themeColor="text2"/>
      </w:rPr>
      <w:tblPr/>
      <w:tcPr>
        <w:tcBorders>
          <w:top w:val="single" w:sz="8" w:space="0" w:color="EA6431" w:themeColor="accent4"/>
          <w:bottom w:val="single" w:sz="8" w:space="0" w:color="EA6431" w:themeColor="accent4"/>
        </w:tcBorders>
      </w:tcPr>
    </w:tblStylePr>
    <w:tblStylePr w:type="firstCol">
      <w:rPr>
        <w:b/>
        <w:bCs/>
      </w:rPr>
    </w:tblStylePr>
    <w:tblStylePr w:type="lastCol">
      <w:rPr>
        <w:b/>
        <w:bCs/>
      </w:rPr>
      <w:tblPr/>
      <w:tcPr>
        <w:tcBorders>
          <w:top w:val="single" w:sz="8" w:space="0" w:color="EA6431" w:themeColor="accent4"/>
          <w:bottom w:val="single" w:sz="8" w:space="0" w:color="EA6431" w:themeColor="accent4"/>
        </w:tcBorders>
      </w:tcPr>
    </w:tblStylePr>
    <w:tblStylePr w:type="band1Vert">
      <w:tblPr/>
      <w:tcPr>
        <w:shd w:val="clear" w:color="auto" w:fill="F9D8CB" w:themeFill="accent4" w:themeFillTint="3F"/>
      </w:tcPr>
    </w:tblStylePr>
    <w:tblStylePr w:type="band1Horz">
      <w:tblPr/>
      <w:tcPr>
        <w:shd w:val="clear" w:color="auto" w:fill="F9D8CB" w:themeFill="accent4" w:themeFillTint="3F"/>
      </w:tcPr>
    </w:tblStylePr>
  </w:style>
  <w:style w:type="table" w:styleId="MediumList2">
    <w:name w:val="Medium List 2"/>
    <w:basedOn w:val="TableNormal"/>
    <w:uiPriority w:val="66"/>
    <w:rsid w:val="00450D0A"/>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Shading-Accent5">
    <w:name w:val="Colorful Shading Accent 5"/>
    <w:basedOn w:val="TableNormal"/>
    <w:uiPriority w:val="71"/>
    <w:rsid w:val="00450D0A"/>
    <w:rPr>
      <w:color w:val="000000" w:themeColor="text1"/>
    </w:rPr>
    <w:tblPr>
      <w:tblStyleRowBandSize w:val="1"/>
      <w:tblStyleColBandSize w:val="1"/>
      <w:tblInd w:w="0" w:type="dxa"/>
      <w:tblBorders>
        <w:top w:val="single" w:sz="24" w:space="0" w:color="775A9E" w:themeColor="accent6"/>
        <w:left w:val="single" w:sz="4" w:space="0" w:color="A9BA36" w:themeColor="accent5"/>
        <w:bottom w:val="single" w:sz="4" w:space="0" w:color="A9BA36" w:themeColor="accent5"/>
        <w:right w:val="single" w:sz="4" w:space="0" w:color="A9BA3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9EA" w:themeFill="accent5" w:themeFillTint="19"/>
    </w:tcPr>
    <w:tblStylePr w:type="firstRow">
      <w:rPr>
        <w:b/>
        <w:bCs/>
      </w:rPr>
      <w:tblPr/>
      <w:tcPr>
        <w:tcBorders>
          <w:top w:val="nil"/>
          <w:left w:val="nil"/>
          <w:bottom w:val="single" w:sz="24" w:space="0" w:color="775A9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56F20" w:themeFill="accent5" w:themeFillShade="99"/>
      </w:tcPr>
    </w:tblStylePr>
    <w:tblStylePr w:type="firstCol">
      <w:rPr>
        <w:color w:val="FFFFFF" w:themeColor="background1"/>
      </w:rPr>
      <w:tblPr/>
      <w:tcPr>
        <w:tcBorders>
          <w:top w:val="nil"/>
          <w:left w:val="nil"/>
          <w:bottom w:val="nil"/>
          <w:right w:val="nil"/>
          <w:insideH w:val="single" w:sz="4" w:space="0" w:color="656F20" w:themeColor="accent5" w:themeShade="99"/>
          <w:insideV w:val="nil"/>
        </w:tcBorders>
        <w:shd w:val="clear" w:color="auto" w:fill="656F2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56F20" w:themeFill="accent5" w:themeFillShade="99"/>
      </w:tcPr>
    </w:tblStylePr>
    <w:tblStylePr w:type="band1Vert">
      <w:tblPr/>
      <w:tcPr>
        <w:shd w:val="clear" w:color="auto" w:fill="DFE6AB" w:themeFill="accent5" w:themeFillTint="66"/>
      </w:tcPr>
    </w:tblStylePr>
    <w:tblStylePr w:type="band1Horz">
      <w:tblPr/>
      <w:tcPr>
        <w:shd w:val="clear" w:color="auto" w:fill="D7E096" w:themeFill="accent5"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C0175"/>
    <w:rPr>
      <w:color w:val="000000" w:themeColor="text1"/>
    </w:rPr>
    <w:tblPr>
      <w:tblStyleRowBandSize w:val="1"/>
      <w:tblStyleColBandSize w:val="1"/>
      <w:tblInd w:w="0" w:type="dxa"/>
      <w:tblBorders>
        <w:top w:val="single" w:sz="24" w:space="0" w:color="424E59" w:themeColor="accent2"/>
        <w:left w:val="single" w:sz="4" w:space="0" w:color="49ADBB" w:themeColor="accent1"/>
        <w:bottom w:val="single" w:sz="4" w:space="0" w:color="49ADBB" w:themeColor="accent1"/>
        <w:right w:val="single" w:sz="4" w:space="0" w:color="49ADBB"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8" w:themeFill="accent1" w:themeFillTint="19"/>
    </w:tcPr>
    <w:tblStylePr w:type="firstRow">
      <w:rPr>
        <w:b/>
        <w:bCs/>
      </w:rPr>
      <w:tblPr/>
      <w:tcPr>
        <w:tcBorders>
          <w:top w:val="nil"/>
          <w:left w:val="nil"/>
          <w:bottom w:val="single" w:sz="24" w:space="0" w:color="424E5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6871" w:themeFill="accent1" w:themeFillShade="99"/>
      </w:tcPr>
    </w:tblStylePr>
    <w:tblStylePr w:type="firstCol">
      <w:rPr>
        <w:color w:val="FFFFFF" w:themeColor="background1"/>
      </w:rPr>
      <w:tblPr/>
      <w:tcPr>
        <w:tcBorders>
          <w:top w:val="nil"/>
          <w:left w:val="nil"/>
          <w:bottom w:val="nil"/>
          <w:right w:val="nil"/>
          <w:insideH w:val="single" w:sz="4" w:space="0" w:color="2A6871" w:themeColor="accent1" w:themeShade="99"/>
          <w:insideV w:val="nil"/>
        </w:tcBorders>
        <w:shd w:val="clear" w:color="auto" w:fill="2A687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A6871" w:themeFill="accent1" w:themeFillShade="99"/>
      </w:tcPr>
    </w:tblStylePr>
    <w:tblStylePr w:type="band1Vert">
      <w:tblPr/>
      <w:tcPr>
        <w:shd w:val="clear" w:color="auto" w:fill="B6DEE3" w:themeFill="accent1" w:themeFillTint="66"/>
      </w:tcPr>
    </w:tblStylePr>
    <w:tblStylePr w:type="band1Horz">
      <w:tblPr/>
      <w:tcPr>
        <w:shd w:val="clear" w:color="auto" w:fill="A4D6DD" w:themeFill="accent1" w:themeFillTint="7F"/>
      </w:tcPr>
    </w:tblStylePr>
    <w:tblStylePr w:type="neCell">
      <w:rPr>
        <w:color w:val="000000" w:themeColor="text1"/>
      </w:rPr>
    </w:tblStylePr>
    <w:tblStylePr w:type="nwCell">
      <w:rPr>
        <w:color w:val="000000" w:themeColor="text1"/>
      </w:rPr>
    </w:tblStylePr>
  </w:style>
  <w:style w:type="table" w:styleId="LightShading-Accent5">
    <w:name w:val="Light Shading Accent 5"/>
    <w:basedOn w:val="TableNormal"/>
    <w:uiPriority w:val="60"/>
    <w:rsid w:val="002C0175"/>
    <w:rPr>
      <w:color w:val="7E8B28" w:themeColor="accent5" w:themeShade="BF"/>
    </w:rPr>
    <w:tblPr>
      <w:tblStyleRowBandSize w:val="1"/>
      <w:tblStyleColBandSize w:val="1"/>
      <w:tblInd w:w="0" w:type="dxa"/>
      <w:tblBorders>
        <w:top w:val="single" w:sz="8" w:space="0" w:color="A9BA36" w:themeColor="accent5"/>
        <w:bottom w:val="single" w:sz="8" w:space="0" w:color="A9BA3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9BA36" w:themeColor="accent5"/>
          <w:left w:val="nil"/>
          <w:bottom w:val="single" w:sz="8" w:space="0" w:color="A9BA36" w:themeColor="accent5"/>
          <w:right w:val="nil"/>
          <w:insideH w:val="nil"/>
          <w:insideV w:val="nil"/>
        </w:tcBorders>
      </w:tcPr>
    </w:tblStylePr>
    <w:tblStylePr w:type="lastRow">
      <w:pPr>
        <w:spacing w:before="0" w:after="0" w:line="240" w:lineRule="auto"/>
      </w:pPr>
      <w:rPr>
        <w:b/>
        <w:bCs/>
      </w:rPr>
      <w:tblPr/>
      <w:tcPr>
        <w:tcBorders>
          <w:top w:val="single" w:sz="8" w:space="0" w:color="A9BA36" w:themeColor="accent5"/>
          <w:left w:val="nil"/>
          <w:bottom w:val="single" w:sz="8" w:space="0" w:color="A9BA3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B" w:themeFill="accent5" w:themeFillTint="3F"/>
      </w:tcPr>
    </w:tblStylePr>
    <w:tblStylePr w:type="band1Horz">
      <w:tblPr/>
      <w:tcPr>
        <w:tcBorders>
          <w:left w:val="nil"/>
          <w:right w:val="nil"/>
          <w:insideH w:val="nil"/>
          <w:insideV w:val="nil"/>
        </w:tcBorders>
        <w:shd w:val="clear" w:color="auto" w:fill="EBF0CB" w:themeFill="accent5" w:themeFillTint="3F"/>
      </w:tcPr>
    </w:tblStylePr>
  </w:style>
  <w:style w:type="table" w:styleId="LightShading-Accent6">
    <w:name w:val="Light Shading Accent 6"/>
    <w:basedOn w:val="TableNormal"/>
    <w:uiPriority w:val="60"/>
    <w:rsid w:val="002C0175"/>
    <w:rPr>
      <w:color w:val="584376" w:themeColor="accent6" w:themeShade="BF"/>
    </w:rPr>
    <w:tblPr>
      <w:tblStyleRowBandSize w:val="1"/>
      <w:tblStyleColBandSize w:val="1"/>
      <w:tblInd w:w="0" w:type="dxa"/>
      <w:tblBorders>
        <w:top w:val="single" w:sz="8" w:space="0" w:color="775A9E" w:themeColor="accent6"/>
        <w:bottom w:val="single" w:sz="8" w:space="0" w:color="775A9E"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75A9E" w:themeColor="accent6"/>
          <w:left w:val="nil"/>
          <w:bottom w:val="single" w:sz="8" w:space="0" w:color="775A9E" w:themeColor="accent6"/>
          <w:right w:val="nil"/>
          <w:insideH w:val="nil"/>
          <w:insideV w:val="nil"/>
        </w:tcBorders>
      </w:tcPr>
    </w:tblStylePr>
    <w:tblStylePr w:type="lastRow">
      <w:pPr>
        <w:spacing w:before="0" w:after="0" w:line="240" w:lineRule="auto"/>
      </w:pPr>
      <w:rPr>
        <w:b/>
        <w:bCs/>
      </w:rPr>
      <w:tblPr/>
      <w:tcPr>
        <w:tcBorders>
          <w:top w:val="single" w:sz="8" w:space="0" w:color="775A9E" w:themeColor="accent6"/>
          <w:left w:val="nil"/>
          <w:bottom w:val="single" w:sz="8" w:space="0" w:color="775A9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5E7" w:themeFill="accent6" w:themeFillTint="3F"/>
      </w:tcPr>
    </w:tblStylePr>
    <w:tblStylePr w:type="band1Horz">
      <w:tblPr/>
      <w:tcPr>
        <w:tcBorders>
          <w:left w:val="nil"/>
          <w:right w:val="nil"/>
          <w:insideH w:val="nil"/>
          <w:insideV w:val="nil"/>
        </w:tcBorders>
        <w:shd w:val="clear" w:color="auto" w:fill="DDD5E7" w:themeFill="accent6" w:themeFillTint="3F"/>
      </w:tcPr>
    </w:tblStylePr>
  </w:style>
  <w:style w:type="table" w:styleId="LightShading-Accent1">
    <w:name w:val="Light Shading Accent 1"/>
    <w:basedOn w:val="TableNormal"/>
    <w:uiPriority w:val="60"/>
    <w:rsid w:val="002C0175"/>
    <w:rPr>
      <w:color w:val="35828D" w:themeColor="accent1" w:themeShade="BF"/>
    </w:rPr>
    <w:tblPr>
      <w:tblStyleRowBandSize w:val="1"/>
      <w:tblStyleColBandSize w:val="1"/>
      <w:tblInd w:w="0" w:type="dxa"/>
      <w:tblBorders>
        <w:top w:val="single" w:sz="8" w:space="0" w:color="49ADBB" w:themeColor="accent1"/>
        <w:bottom w:val="single" w:sz="8" w:space="0" w:color="49ADBB"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9ADBB" w:themeColor="accent1"/>
          <w:left w:val="nil"/>
          <w:bottom w:val="single" w:sz="8" w:space="0" w:color="49ADBB" w:themeColor="accent1"/>
          <w:right w:val="nil"/>
          <w:insideH w:val="nil"/>
          <w:insideV w:val="nil"/>
        </w:tcBorders>
      </w:tcPr>
    </w:tblStylePr>
    <w:tblStylePr w:type="lastRow">
      <w:pPr>
        <w:spacing w:before="0" w:after="0" w:line="240" w:lineRule="auto"/>
      </w:pPr>
      <w:rPr>
        <w:b/>
        <w:bCs/>
      </w:rPr>
      <w:tblPr/>
      <w:tcPr>
        <w:tcBorders>
          <w:top w:val="single" w:sz="8" w:space="0" w:color="49ADBB" w:themeColor="accent1"/>
          <w:left w:val="nil"/>
          <w:bottom w:val="single" w:sz="8" w:space="0" w:color="49ADB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AEE" w:themeFill="accent1" w:themeFillTint="3F"/>
      </w:tcPr>
    </w:tblStylePr>
    <w:tblStylePr w:type="band1Horz">
      <w:tblPr/>
      <w:tcPr>
        <w:tcBorders>
          <w:left w:val="nil"/>
          <w:right w:val="nil"/>
          <w:insideH w:val="nil"/>
          <w:insideV w:val="nil"/>
        </w:tcBorders>
        <w:shd w:val="clear" w:color="auto" w:fill="D1EAEE" w:themeFill="accent1" w:themeFillTint="3F"/>
      </w:tcPr>
    </w:tblStylePr>
  </w:style>
  <w:style w:type="table" w:customStyle="1" w:styleId="GridTable1LightAccent1">
    <w:name w:val="Grid Table 1 Light Accent 1"/>
    <w:basedOn w:val="TableNormal"/>
    <w:uiPriority w:val="46"/>
    <w:rsid w:val="0002347A"/>
    <w:tblPr>
      <w:tblStyleRowBandSize w:val="1"/>
      <w:tblStyleColBandSize w:val="1"/>
      <w:tblInd w:w="0" w:type="dxa"/>
      <w:tblBorders>
        <w:top w:val="single" w:sz="4" w:space="0" w:color="B6DEE3" w:themeColor="accent1" w:themeTint="66"/>
        <w:left w:val="single" w:sz="4" w:space="0" w:color="B6DEE3" w:themeColor="accent1" w:themeTint="66"/>
        <w:bottom w:val="single" w:sz="4" w:space="0" w:color="B6DEE3" w:themeColor="accent1" w:themeTint="66"/>
        <w:right w:val="single" w:sz="4" w:space="0" w:color="B6DEE3" w:themeColor="accent1" w:themeTint="66"/>
        <w:insideH w:val="single" w:sz="4" w:space="0" w:color="B6DEE3" w:themeColor="accent1" w:themeTint="66"/>
        <w:insideV w:val="single" w:sz="4" w:space="0" w:color="B6DEE3" w:themeColor="accent1" w:themeTint="66"/>
      </w:tblBorders>
      <w:tblCellMar>
        <w:top w:w="0" w:type="dxa"/>
        <w:left w:w="108" w:type="dxa"/>
        <w:bottom w:w="0" w:type="dxa"/>
        <w:right w:w="108" w:type="dxa"/>
      </w:tblCellMar>
    </w:tblPr>
    <w:tblStylePr w:type="firstRow">
      <w:rPr>
        <w:b/>
        <w:bCs/>
      </w:rPr>
      <w:tblPr/>
      <w:tcPr>
        <w:tcBorders>
          <w:bottom w:val="single" w:sz="12" w:space="0" w:color="91CDD6" w:themeColor="accent1" w:themeTint="99"/>
        </w:tcBorders>
      </w:tcPr>
    </w:tblStylePr>
    <w:tblStylePr w:type="lastRow">
      <w:rPr>
        <w:b/>
        <w:bCs/>
      </w:rPr>
      <w:tblPr/>
      <w:tcPr>
        <w:tcBorders>
          <w:top w:val="double" w:sz="2" w:space="0" w:color="91CDD6" w:themeColor="accent1" w:themeTint="99"/>
        </w:tcBorders>
      </w:tcPr>
    </w:tblStylePr>
    <w:tblStylePr w:type="firstCol">
      <w:rPr>
        <w:b/>
        <w:bCs/>
      </w:rPr>
    </w:tblStylePr>
    <w:tblStylePr w:type="lastCol">
      <w:rPr>
        <w:b/>
        <w:bCs/>
      </w:rPr>
    </w:tblStylePr>
  </w:style>
  <w:style w:type="table" w:customStyle="1" w:styleId="CETable">
    <w:name w:val="CE Table"/>
    <w:basedOn w:val="GridTable1LightAccent1"/>
    <w:uiPriority w:val="99"/>
    <w:rsid w:val="00C65EC7"/>
    <w:rPr>
      <w:rFonts w:ascii="Franklin Gothic Book" w:hAnsi="Franklin Gothic Book"/>
      <w:color w:val="49ADBB" w:themeColor="accent1"/>
    </w:rPr>
    <w:tblPr>
      <w:tblStyleRowBandSize w:val="1"/>
      <w:tblStyleColBandSize w:val="1"/>
      <w:tblInd w:w="0" w:type="dxa"/>
      <w:tblBorders>
        <w:top w:val="single" w:sz="4" w:space="0" w:color="B6DEE3" w:themeColor="accent1" w:themeTint="66"/>
        <w:left w:val="single" w:sz="4" w:space="0" w:color="B6DEE3" w:themeColor="accent1" w:themeTint="66"/>
        <w:bottom w:val="single" w:sz="4" w:space="0" w:color="B6DEE3" w:themeColor="accent1" w:themeTint="66"/>
        <w:right w:val="single" w:sz="4" w:space="0" w:color="B6DEE3" w:themeColor="accent1" w:themeTint="66"/>
        <w:insideH w:val="single" w:sz="4" w:space="0" w:color="B6DEE3" w:themeColor="accent1" w:themeTint="66"/>
        <w:insideV w:val="single" w:sz="4" w:space="0" w:color="B6DEE3" w:themeColor="accent1" w:themeTint="66"/>
      </w:tblBorders>
      <w:tblCellMar>
        <w:top w:w="72" w:type="dxa"/>
        <w:left w:w="115" w:type="dxa"/>
        <w:bottom w:w="72" w:type="dxa"/>
        <w:right w:w="115" w:type="dxa"/>
      </w:tblCellMar>
    </w:tblPr>
    <w:tcPr>
      <w:shd w:val="clear" w:color="auto" w:fill="auto"/>
    </w:tcPr>
    <w:tblStylePr w:type="firstRow">
      <w:rPr>
        <w:b/>
        <w:bCs/>
      </w:rPr>
      <w:tblPr/>
      <w:tcPr>
        <w:tcBorders>
          <w:top w:val="nil"/>
          <w:left w:val="nil"/>
          <w:bottom w:val="single" w:sz="18" w:space="0" w:color="F8EAD8" w:themeColor="background2"/>
          <w:right w:val="nil"/>
          <w:insideH w:val="nil"/>
          <w:insideV w:val="nil"/>
        </w:tcBorders>
      </w:tcPr>
    </w:tblStylePr>
    <w:tblStylePr w:type="lastRow">
      <w:rPr>
        <w:b/>
        <w:bCs/>
      </w:rPr>
      <w:tblPr/>
      <w:tcPr>
        <w:tcBorders>
          <w:top w:val="single" w:sz="18" w:space="0" w:color="F8EAD8" w:themeColor="background2"/>
        </w:tcBorders>
      </w:tcPr>
    </w:tblStylePr>
    <w:tblStylePr w:type="firstCol">
      <w:rPr>
        <w:b/>
        <w:bCs/>
      </w:rPr>
    </w:tblStylePr>
    <w:tblStylePr w:type="lastCol">
      <w:rPr>
        <w:b/>
        <w:bCs/>
      </w:rPr>
    </w:tblStylePr>
  </w:style>
  <w:style w:type="paragraph" w:customStyle="1" w:styleId="Style1">
    <w:name w:val="Style1"/>
    <w:basedOn w:val="BodyText"/>
    <w:rsid w:val="003B18E7"/>
  </w:style>
  <w:style w:type="paragraph" w:customStyle="1" w:styleId="Style2">
    <w:name w:val="Style2"/>
    <w:basedOn w:val="Heading1"/>
    <w:rsid w:val="003B18E7"/>
    <w:rPr>
      <w:b/>
    </w:rPr>
  </w:style>
  <w:style w:type="paragraph" w:customStyle="1" w:styleId="Style3">
    <w:name w:val="Style3"/>
    <w:basedOn w:val="Heading1"/>
    <w:rsid w:val="003B18E7"/>
    <w:rPr>
      <w:b/>
    </w:rPr>
  </w:style>
  <w:style w:type="paragraph" w:customStyle="1" w:styleId="BulletParagraph2">
    <w:name w:val="Bullet Paragraph 2"/>
    <w:basedOn w:val="ListBullet2"/>
    <w:next w:val="ListBullet"/>
    <w:rsid w:val="00952901"/>
  </w:style>
  <w:style w:type="paragraph" w:styleId="NoteLevel2">
    <w:name w:val="Note Level 2"/>
    <w:basedOn w:val="Normal"/>
    <w:uiPriority w:val="99"/>
    <w:rsid w:val="009D493B"/>
    <w:pPr>
      <w:keepNext/>
      <w:numPr>
        <w:ilvl w:val="1"/>
        <w:numId w:val="27"/>
      </w:numPr>
      <w:contextualSpacing/>
      <w:outlineLvl w:val="1"/>
    </w:pPr>
    <w:rPr>
      <w:rFonts w:ascii="Verdana" w:hAnsi="Verdana"/>
    </w:rPr>
  </w:style>
  <w:style w:type="paragraph" w:customStyle="1" w:styleId="BulletParagraph3">
    <w:name w:val="Bullet Paragraph 3"/>
    <w:basedOn w:val="ListBullet3"/>
    <w:rsid w:val="009D493B"/>
  </w:style>
  <w:style w:type="table" w:styleId="LightShading-Accent3">
    <w:name w:val="Light Shading Accent 3"/>
    <w:basedOn w:val="TableNormal"/>
    <w:uiPriority w:val="60"/>
    <w:rsid w:val="00D91572"/>
    <w:rPr>
      <w:color w:val="E6B475" w:themeColor="accent3" w:themeShade="BF"/>
    </w:rPr>
    <w:tblPr>
      <w:tblStyleRowBandSize w:val="1"/>
      <w:tblStyleColBandSize w:val="1"/>
      <w:tblInd w:w="0" w:type="dxa"/>
      <w:tblBorders>
        <w:top w:val="single" w:sz="8" w:space="0" w:color="F8EAD8" w:themeColor="accent3"/>
        <w:bottom w:val="single" w:sz="8" w:space="0" w:color="F8EAD8"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8EAD8" w:themeColor="accent3"/>
          <w:left w:val="nil"/>
          <w:bottom w:val="single" w:sz="8" w:space="0" w:color="F8EAD8" w:themeColor="accent3"/>
          <w:right w:val="nil"/>
          <w:insideH w:val="nil"/>
          <w:insideV w:val="nil"/>
        </w:tcBorders>
      </w:tcPr>
    </w:tblStylePr>
    <w:tblStylePr w:type="lastRow">
      <w:pPr>
        <w:spacing w:before="0" w:after="0" w:line="240" w:lineRule="auto"/>
      </w:pPr>
      <w:rPr>
        <w:b/>
        <w:bCs/>
      </w:rPr>
      <w:tblPr/>
      <w:tcPr>
        <w:tcBorders>
          <w:top w:val="single" w:sz="8" w:space="0" w:color="F8EAD8" w:themeColor="accent3"/>
          <w:left w:val="nil"/>
          <w:bottom w:val="single" w:sz="8" w:space="0" w:color="F8EAD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F9F5" w:themeFill="accent3" w:themeFillTint="3F"/>
      </w:tcPr>
    </w:tblStylePr>
    <w:tblStylePr w:type="band1Horz">
      <w:tblPr/>
      <w:tcPr>
        <w:tcBorders>
          <w:left w:val="nil"/>
          <w:right w:val="nil"/>
          <w:insideH w:val="nil"/>
          <w:insideV w:val="nil"/>
        </w:tcBorders>
        <w:shd w:val="clear" w:color="auto" w:fill="FDF9F5" w:themeFill="accent3" w:themeFillTint="3F"/>
      </w:tcPr>
    </w:tblStylePr>
  </w:style>
  <w:style w:type="paragraph" w:customStyle="1" w:styleId="PhonesGCTBusinessCard">
    <w:name w:val="Phones (GCT Business Card)"/>
    <w:basedOn w:val="Normal"/>
    <w:uiPriority w:val="99"/>
    <w:rsid w:val="00B10ECE"/>
    <w:pPr>
      <w:widowControl w:val="0"/>
      <w:tabs>
        <w:tab w:val="left" w:pos="140"/>
        <w:tab w:val="left" w:pos="740"/>
      </w:tabs>
      <w:suppressAutoHyphens/>
      <w:autoSpaceDE w:val="0"/>
      <w:autoSpaceDN w:val="0"/>
      <w:adjustRightInd w:val="0"/>
      <w:spacing w:line="336" w:lineRule="auto"/>
      <w:textAlignment w:val="center"/>
    </w:pPr>
    <w:rPr>
      <w:rFonts w:ascii="ClanOT-News" w:hAnsi="ClanOT-News" w:cs="ClanOT-News"/>
      <w:color w:val="004A8D"/>
      <w:sz w:val="13"/>
      <w:szCs w:val="13"/>
    </w:rPr>
  </w:style>
  <w:style w:type="character" w:styleId="PageNumber">
    <w:name w:val="page number"/>
    <w:basedOn w:val="DefaultParagraphFont"/>
    <w:uiPriority w:val="99"/>
    <w:semiHidden/>
    <w:unhideWhenUsed/>
    <w:rsid w:val="00934842"/>
  </w:style>
  <w:style w:type="paragraph" w:styleId="NoSpacing">
    <w:name w:val="No Spacing"/>
    <w:uiPriority w:val="1"/>
    <w:qFormat/>
    <w:rsid w:val="00242D32"/>
    <w:rPr>
      <w:rFonts w:ascii="Franklin Gothic Book" w:hAnsi="Franklin Gothic Book"/>
      <w:color w:val="7F7F7F" w:themeColor="text1" w:themeTint="80"/>
      <w:sz w:val="20"/>
    </w:rPr>
  </w:style>
  <w:style w:type="character" w:styleId="Hyperlink">
    <w:name w:val="Hyperlink"/>
    <w:basedOn w:val="DefaultParagraphFont"/>
    <w:uiPriority w:val="99"/>
    <w:unhideWhenUsed/>
    <w:rsid w:val="00C3427C"/>
    <w:rPr>
      <w:color w:val="49ADBB" w:themeColor="hyperlink"/>
      <w:u w:val="single"/>
    </w:rPr>
  </w:style>
  <w:style w:type="character" w:styleId="SubtleReference">
    <w:name w:val="Subtle Reference"/>
    <w:basedOn w:val="DefaultParagraphFont"/>
    <w:uiPriority w:val="31"/>
    <w:qFormat/>
    <w:rsid w:val="00C3427C"/>
    <w:rPr>
      <w:smallCaps/>
      <w:color w:val="424E59" w:themeColor="accent2"/>
      <w:u w:val="single"/>
    </w:rPr>
  </w:style>
  <w:style w:type="character" w:styleId="BookTitle">
    <w:name w:val="Book Title"/>
    <w:basedOn w:val="DefaultParagraphFont"/>
    <w:uiPriority w:val="33"/>
    <w:qFormat/>
    <w:rsid w:val="00C3427C"/>
    <w:rPr>
      <w:b/>
      <w:bCs/>
      <w:smallCaps/>
      <w:spacing w:val="5"/>
    </w:rPr>
  </w:style>
  <w:style w:type="character" w:styleId="IntenseReference">
    <w:name w:val="Intense Reference"/>
    <w:basedOn w:val="DefaultParagraphFont"/>
    <w:uiPriority w:val="32"/>
    <w:qFormat/>
    <w:rsid w:val="00C3427C"/>
    <w:rPr>
      <w:b/>
      <w:bCs/>
      <w:smallCaps/>
      <w:color w:val="424E59" w:themeColor="accent2"/>
      <w:spacing w:val="5"/>
      <w:u w:val="single"/>
    </w:rPr>
  </w:style>
  <w:style w:type="character" w:styleId="SubtleEmphasis">
    <w:name w:val="Subtle Emphasis"/>
    <w:basedOn w:val="DefaultParagraphFont"/>
    <w:uiPriority w:val="19"/>
    <w:qFormat/>
    <w:rsid w:val="00C3427C"/>
    <w:rPr>
      <w:i/>
      <w:iCs/>
      <w:color w:val="808080" w:themeColor="text1" w:themeTint="7F"/>
    </w:rPr>
  </w:style>
  <w:style w:type="character" w:styleId="IntenseEmphasis">
    <w:name w:val="Intense Emphasis"/>
    <w:basedOn w:val="DefaultParagraphFont"/>
    <w:uiPriority w:val="21"/>
    <w:qFormat/>
    <w:rsid w:val="00263D51"/>
    <w:rPr>
      <w:b/>
      <w:bCs/>
      <w:i/>
      <w:iCs/>
      <w:color w:val="49ADBB"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5023">
      <w:bodyDiv w:val="1"/>
      <w:marLeft w:val="0"/>
      <w:marRight w:val="0"/>
      <w:marTop w:val="0"/>
      <w:marBottom w:val="0"/>
      <w:divBdr>
        <w:top w:val="none" w:sz="0" w:space="0" w:color="auto"/>
        <w:left w:val="none" w:sz="0" w:space="0" w:color="auto"/>
        <w:bottom w:val="none" w:sz="0" w:space="0" w:color="auto"/>
        <w:right w:val="none" w:sz="0" w:space="0" w:color="auto"/>
      </w:divBdr>
    </w:div>
    <w:div w:id="187649556">
      <w:bodyDiv w:val="1"/>
      <w:marLeft w:val="0"/>
      <w:marRight w:val="0"/>
      <w:marTop w:val="0"/>
      <w:marBottom w:val="0"/>
      <w:divBdr>
        <w:top w:val="none" w:sz="0" w:space="0" w:color="auto"/>
        <w:left w:val="none" w:sz="0" w:space="0" w:color="auto"/>
        <w:bottom w:val="none" w:sz="0" w:space="0" w:color="auto"/>
        <w:right w:val="none" w:sz="0" w:space="0" w:color="auto"/>
      </w:divBdr>
    </w:div>
    <w:div w:id="580870665">
      <w:bodyDiv w:val="1"/>
      <w:marLeft w:val="0"/>
      <w:marRight w:val="0"/>
      <w:marTop w:val="0"/>
      <w:marBottom w:val="0"/>
      <w:divBdr>
        <w:top w:val="none" w:sz="0" w:space="0" w:color="auto"/>
        <w:left w:val="none" w:sz="0" w:space="0" w:color="auto"/>
        <w:bottom w:val="none" w:sz="0" w:space="0" w:color="auto"/>
        <w:right w:val="none" w:sz="0" w:space="0" w:color="auto"/>
      </w:divBdr>
    </w:div>
    <w:div w:id="1001008413">
      <w:bodyDiv w:val="1"/>
      <w:marLeft w:val="0"/>
      <w:marRight w:val="0"/>
      <w:marTop w:val="0"/>
      <w:marBottom w:val="0"/>
      <w:divBdr>
        <w:top w:val="none" w:sz="0" w:space="0" w:color="auto"/>
        <w:left w:val="none" w:sz="0" w:space="0" w:color="auto"/>
        <w:bottom w:val="none" w:sz="0" w:space="0" w:color="auto"/>
        <w:right w:val="none" w:sz="0" w:space="0" w:color="auto"/>
      </w:divBdr>
    </w:div>
    <w:div w:id="1121070481">
      <w:bodyDiv w:val="1"/>
      <w:marLeft w:val="0"/>
      <w:marRight w:val="0"/>
      <w:marTop w:val="0"/>
      <w:marBottom w:val="0"/>
      <w:divBdr>
        <w:top w:val="none" w:sz="0" w:space="0" w:color="auto"/>
        <w:left w:val="none" w:sz="0" w:space="0" w:color="auto"/>
        <w:bottom w:val="none" w:sz="0" w:space="0" w:color="auto"/>
        <w:right w:val="none" w:sz="0" w:space="0" w:color="auto"/>
      </w:divBdr>
    </w:div>
    <w:div w:id="1253392033">
      <w:bodyDiv w:val="1"/>
      <w:marLeft w:val="0"/>
      <w:marRight w:val="0"/>
      <w:marTop w:val="0"/>
      <w:marBottom w:val="0"/>
      <w:divBdr>
        <w:top w:val="none" w:sz="0" w:space="0" w:color="auto"/>
        <w:left w:val="none" w:sz="0" w:space="0" w:color="auto"/>
        <w:bottom w:val="none" w:sz="0" w:space="0" w:color="auto"/>
        <w:right w:val="none" w:sz="0" w:space="0" w:color="auto"/>
      </w:divBdr>
    </w:div>
    <w:div w:id="1393499770">
      <w:bodyDiv w:val="1"/>
      <w:marLeft w:val="0"/>
      <w:marRight w:val="0"/>
      <w:marTop w:val="0"/>
      <w:marBottom w:val="0"/>
      <w:divBdr>
        <w:top w:val="none" w:sz="0" w:space="0" w:color="auto"/>
        <w:left w:val="none" w:sz="0" w:space="0" w:color="auto"/>
        <w:bottom w:val="none" w:sz="0" w:space="0" w:color="auto"/>
        <w:right w:val="none" w:sz="0" w:space="0" w:color="auto"/>
      </w:divBdr>
    </w:div>
    <w:div w:id="1407414069">
      <w:bodyDiv w:val="1"/>
      <w:marLeft w:val="0"/>
      <w:marRight w:val="0"/>
      <w:marTop w:val="0"/>
      <w:marBottom w:val="0"/>
      <w:divBdr>
        <w:top w:val="none" w:sz="0" w:space="0" w:color="auto"/>
        <w:left w:val="none" w:sz="0" w:space="0" w:color="auto"/>
        <w:bottom w:val="none" w:sz="0" w:space="0" w:color="auto"/>
        <w:right w:val="none" w:sz="0" w:space="0" w:color="auto"/>
      </w:divBdr>
    </w:div>
    <w:div w:id="1843930251">
      <w:bodyDiv w:val="1"/>
      <w:marLeft w:val="0"/>
      <w:marRight w:val="0"/>
      <w:marTop w:val="0"/>
      <w:marBottom w:val="0"/>
      <w:divBdr>
        <w:top w:val="none" w:sz="0" w:space="0" w:color="auto"/>
        <w:left w:val="none" w:sz="0" w:space="0" w:color="auto"/>
        <w:bottom w:val="none" w:sz="0" w:space="0" w:color="auto"/>
        <w:right w:val="none" w:sz="0" w:space="0" w:color="auto"/>
      </w:divBdr>
    </w:div>
    <w:div w:id="209520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rackingtherevolution.ca" TargetMode="External"/><Relationship Id="rId20" Type="http://schemas.openxmlformats.org/officeDocument/2006/relationships/theme" Target="theme/theme1.xml"/><Relationship Id="rId10" Type="http://schemas.openxmlformats.org/officeDocument/2006/relationships/hyperlink" Target="http://cleanenergycanada.org" TargetMode="External"/><Relationship Id="rId11" Type="http://schemas.openxmlformats.org/officeDocument/2006/relationships/hyperlink" Target="mailto:james@cleanenergycanada.org"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A30D0A6580C84F87DD8C06E6DBD1EE"/>
        <w:category>
          <w:name w:val="General"/>
          <w:gallery w:val="placeholder"/>
        </w:category>
        <w:types>
          <w:type w:val="bbPlcHdr"/>
        </w:types>
        <w:behaviors>
          <w:behavior w:val="content"/>
        </w:behaviors>
        <w:guid w:val="{1249A12E-257C-AE44-A1B4-B4E039661092}"/>
      </w:docPartPr>
      <w:docPartBody>
        <w:p w:rsidR="007A3033" w:rsidRDefault="007A3033">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7A3033" w:rsidRDefault="007A3033">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7A3033" w:rsidRDefault="007A3033">
          <w:pPr>
            <w:pStyle w:val="93A30D0A6580C84F87DD8C06E6DBD1EE"/>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
      <w:docPartPr>
        <w:name w:val="F722D4EC7B16AA48881FD040224750FE"/>
        <w:category>
          <w:name w:val="General"/>
          <w:gallery w:val="placeholder"/>
        </w:category>
        <w:types>
          <w:type w:val="bbPlcHdr"/>
        </w:types>
        <w:behaviors>
          <w:behavior w:val="content"/>
        </w:behaviors>
        <w:guid w:val="{0CD0D3CE-4569-DA44-BDAF-1099DAFECC71}"/>
      </w:docPartPr>
      <w:docPartBody>
        <w:p w:rsidR="0063494E" w:rsidRDefault="0063494E" w:rsidP="0063494E">
          <w:pPr>
            <w:pStyle w:val="F722D4EC7B16AA48881FD040224750FE"/>
          </w:pPr>
          <w:r>
            <w:t>[Type text]</w:t>
          </w:r>
        </w:p>
      </w:docPartBody>
    </w:docPart>
    <w:docPart>
      <w:docPartPr>
        <w:name w:val="8BACF713ADCEA54CAFA13C18D7240E85"/>
        <w:category>
          <w:name w:val="General"/>
          <w:gallery w:val="placeholder"/>
        </w:category>
        <w:types>
          <w:type w:val="bbPlcHdr"/>
        </w:types>
        <w:behaviors>
          <w:behavior w:val="content"/>
        </w:behaviors>
        <w:guid w:val="{6FFA3E69-4530-1048-9D9C-73EA4BFCDCC0}"/>
      </w:docPartPr>
      <w:docPartBody>
        <w:p w:rsidR="0063494E" w:rsidRDefault="0063494E" w:rsidP="0063494E">
          <w:pPr>
            <w:pStyle w:val="8BACF713ADCEA54CAFA13C18D7240E85"/>
          </w:pPr>
          <w:r>
            <w:t>[Type text]</w:t>
          </w:r>
        </w:p>
      </w:docPartBody>
    </w:docPart>
    <w:docPart>
      <w:docPartPr>
        <w:name w:val="B6D08C20C2BF064088059C10BD1BC785"/>
        <w:category>
          <w:name w:val="General"/>
          <w:gallery w:val="placeholder"/>
        </w:category>
        <w:types>
          <w:type w:val="bbPlcHdr"/>
        </w:types>
        <w:behaviors>
          <w:behavior w:val="content"/>
        </w:behaviors>
        <w:guid w:val="{940424F7-8798-9D42-BA57-911D74E26288}"/>
      </w:docPartPr>
      <w:docPartBody>
        <w:p w:rsidR="0063494E" w:rsidRDefault="0063494E" w:rsidP="0063494E">
          <w:pPr>
            <w:pStyle w:val="B6D08C20C2BF064088059C10BD1BC78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00000001" w:usb1="08070000" w:usb2="00000010" w:usb3="00000000" w:csb0="00020000" w:csb1="00000000"/>
  </w:font>
  <w:font w:name="Franklin Gothic Book">
    <w:panose1 w:val="020B05030201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lanOT-News">
    <w:charset w:val="00"/>
    <w:family w:val="auto"/>
    <w:pitch w:val="variable"/>
    <w:sig w:usb0="00000003" w:usb1="00000000" w:usb2="00000000" w:usb3="00000000" w:csb0="00000001" w:csb1="00000000"/>
  </w:font>
  <w:font w:name="FranklinGothic-Normal">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033"/>
    <w:rsid w:val="000E2EC4"/>
    <w:rsid w:val="00262FA9"/>
    <w:rsid w:val="004C0779"/>
    <w:rsid w:val="0063494E"/>
    <w:rsid w:val="006C01EF"/>
    <w:rsid w:val="007A3033"/>
    <w:rsid w:val="009F7ECE"/>
    <w:rsid w:val="00AA3ACB"/>
    <w:rsid w:val="00B51FBA"/>
    <w:rsid w:val="00C843DA"/>
    <w:rsid w:val="00ED04A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val="en-US" w:eastAsia="en-US"/>
    </w:rPr>
  </w:style>
  <w:style w:type="character" w:customStyle="1" w:styleId="BodyTextChar">
    <w:name w:val="Body Text Char"/>
    <w:basedOn w:val="DefaultParagraphFont"/>
    <w:link w:val="BodyText"/>
    <w:rPr>
      <w:rFonts w:eastAsiaTheme="minorHAnsi"/>
      <w:color w:val="404040" w:themeColor="text1" w:themeTint="BF"/>
      <w:sz w:val="20"/>
      <w:szCs w:val="20"/>
      <w:lang w:val="en-US" w:eastAsia="en-US"/>
    </w:rPr>
  </w:style>
  <w:style w:type="paragraph" w:customStyle="1" w:styleId="93A30D0A6580C84F87DD8C06E6DBD1EE">
    <w:name w:val="93A30D0A6580C84F87DD8C06E6DBD1EE"/>
  </w:style>
  <w:style w:type="paragraph" w:customStyle="1" w:styleId="892135E118C5FC44B8B48B46AD7094C3">
    <w:name w:val="892135E118C5FC44B8B48B46AD7094C3"/>
    <w:rsid w:val="004C0779"/>
    <w:rPr>
      <w:lang w:val="en-US"/>
    </w:rPr>
  </w:style>
  <w:style w:type="paragraph" w:customStyle="1" w:styleId="B442E6D3A3A6B44AB1468AD328376A18">
    <w:name w:val="B442E6D3A3A6B44AB1468AD328376A18"/>
    <w:rsid w:val="004C0779"/>
    <w:rPr>
      <w:lang w:val="en-US"/>
    </w:rPr>
  </w:style>
  <w:style w:type="paragraph" w:customStyle="1" w:styleId="FE8E949475F37B4DAE9BCC41322C7341">
    <w:name w:val="FE8E949475F37B4DAE9BCC41322C7341"/>
    <w:rsid w:val="004C0779"/>
    <w:rPr>
      <w:lang w:val="en-US"/>
    </w:rPr>
  </w:style>
  <w:style w:type="paragraph" w:customStyle="1" w:styleId="F9377788B99411449BBF8BF9396B07C8">
    <w:name w:val="F9377788B99411449BBF8BF9396B07C8"/>
    <w:rsid w:val="004C0779"/>
    <w:rPr>
      <w:lang w:val="en-US"/>
    </w:rPr>
  </w:style>
  <w:style w:type="paragraph" w:customStyle="1" w:styleId="F722D4EC7B16AA48881FD040224750FE">
    <w:name w:val="F722D4EC7B16AA48881FD040224750FE"/>
    <w:rsid w:val="0063494E"/>
    <w:rPr>
      <w:lang w:val="en-US"/>
    </w:rPr>
  </w:style>
  <w:style w:type="paragraph" w:customStyle="1" w:styleId="8BACF713ADCEA54CAFA13C18D7240E85">
    <w:name w:val="8BACF713ADCEA54CAFA13C18D7240E85"/>
    <w:rsid w:val="0063494E"/>
    <w:rPr>
      <w:lang w:val="en-US"/>
    </w:rPr>
  </w:style>
  <w:style w:type="paragraph" w:customStyle="1" w:styleId="B6D08C20C2BF064088059C10BD1BC785">
    <w:name w:val="B6D08C20C2BF064088059C10BD1BC785"/>
    <w:rsid w:val="0063494E"/>
    <w:rPr>
      <w:lang w:val="en-US"/>
    </w:rPr>
  </w:style>
  <w:style w:type="paragraph" w:customStyle="1" w:styleId="74AAF6DE8042334CBF66374FC284C136">
    <w:name w:val="74AAF6DE8042334CBF66374FC284C136"/>
    <w:rsid w:val="0063494E"/>
    <w:rPr>
      <w:lang w:val="en-US"/>
    </w:rPr>
  </w:style>
  <w:style w:type="paragraph" w:customStyle="1" w:styleId="B0EDEE8A5DED6B4489B77EBDA7BEC134">
    <w:name w:val="B0EDEE8A5DED6B4489B77EBDA7BEC134"/>
    <w:rsid w:val="0063494E"/>
    <w:rPr>
      <w:lang w:val="en-US"/>
    </w:rPr>
  </w:style>
  <w:style w:type="paragraph" w:customStyle="1" w:styleId="84D6B11CA8C8FD4A918C1E0BC8D0B02D">
    <w:name w:val="84D6B11CA8C8FD4A918C1E0BC8D0B02D"/>
    <w:rsid w:val="0063494E"/>
    <w:rPr>
      <w:lang w:val="en-US"/>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val="en-US" w:eastAsia="en-US"/>
    </w:rPr>
  </w:style>
  <w:style w:type="character" w:customStyle="1" w:styleId="BodyTextChar">
    <w:name w:val="Body Text Char"/>
    <w:basedOn w:val="DefaultParagraphFont"/>
    <w:link w:val="BodyText"/>
    <w:rPr>
      <w:rFonts w:eastAsiaTheme="minorHAnsi"/>
      <w:color w:val="404040" w:themeColor="text1" w:themeTint="BF"/>
      <w:sz w:val="20"/>
      <w:szCs w:val="20"/>
      <w:lang w:val="en-US" w:eastAsia="en-US"/>
    </w:rPr>
  </w:style>
  <w:style w:type="paragraph" w:customStyle="1" w:styleId="93A30D0A6580C84F87DD8C06E6DBD1EE">
    <w:name w:val="93A30D0A6580C84F87DD8C06E6DBD1EE"/>
  </w:style>
  <w:style w:type="paragraph" w:customStyle="1" w:styleId="892135E118C5FC44B8B48B46AD7094C3">
    <w:name w:val="892135E118C5FC44B8B48B46AD7094C3"/>
    <w:rsid w:val="004C0779"/>
    <w:rPr>
      <w:lang w:val="en-US"/>
    </w:rPr>
  </w:style>
  <w:style w:type="paragraph" w:customStyle="1" w:styleId="B442E6D3A3A6B44AB1468AD328376A18">
    <w:name w:val="B442E6D3A3A6B44AB1468AD328376A18"/>
    <w:rsid w:val="004C0779"/>
    <w:rPr>
      <w:lang w:val="en-US"/>
    </w:rPr>
  </w:style>
  <w:style w:type="paragraph" w:customStyle="1" w:styleId="FE8E949475F37B4DAE9BCC41322C7341">
    <w:name w:val="FE8E949475F37B4DAE9BCC41322C7341"/>
    <w:rsid w:val="004C0779"/>
    <w:rPr>
      <w:lang w:val="en-US"/>
    </w:rPr>
  </w:style>
  <w:style w:type="paragraph" w:customStyle="1" w:styleId="F9377788B99411449BBF8BF9396B07C8">
    <w:name w:val="F9377788B99411449BBF8BF9396B07C8"/>
    <w:rsid w:val="004C0779"/>
    <w:rPr>
      <w:lang w:val="en-US"/>
    </w:rPr>
  </w:style>
  <w:style w:type="paragraph" w:customStyle="1" w:styleId="F722D4EC7B16AA48881FD040224750FE">
    <w:name w:val="F722D4EC7B16AA48881FD040224750FE"/>
    <w:rsid w:val="0063494E"/>
    <w:rPr>
      <w:lang w:val="en-US"/>
    </w:rPr>
  </w:style>
  <w:style w:type="paragraph" w:customStyle="1" w:styleId="8BACF713ADCEA54CAFA13C18D7240E85">
    <w:name w:val="8BACF713ADCEA54CAFA13C18D7240E85"/>
    <w:rsid w:val="0063494E"/>
    <w:rPr>
      <w:lang w:val="en-US"/>
    </w:rPr>
  </w:style>
  <w:style w:type="paragraph" w:customStyle="1" w:styleId="B6D08C20C2BF064088059C10BD1BC785">
    <w:name w:val="B6D08C20C2BF064088059C10BD1BC785"/>
    <w:rsid w:val="0063494E"/>
    <w:rPr>
      <w:lang w:val="en-US"/>
    </w:rPr>
  </w:style>
  <w:style w:type="paragraph" w:customStyle="1" w:styleId="74AAF6DE8042334CBF66374FC284C136">
    <w:name w:val="74AAF6DE8042334CBF66374FC284C136"/>
    <w:rsid w:val="0063494E"/>
    <w:rPr>
      <w:lang w:val="en-US"/>
    </w:rPr>
  </w:style>
  <w:style w:type="paragraph" w:customStyle="1" w:styleId="B0EDEE8A5DED6B4489B77EBDA7BEC134">
    <w:name w:val="B0EDEE8A5DED6B4489B77EBDA7BEC134"/>
    <w:rsid w:val="0063494E"/>
    <w:rPr>
      <w:lang w:val="en-US"/>
    </w:rPr>
  </w:style>
  <w:style w:type="paragraph" w:customStyle="1" w:styleId="84D6B11CA8C8FD4A918C1E0BC8D0B02D">
    <w:name w:val="84D6B11CA8C8FD4A918C1E0BC8D0B02D"/>
    <w:rsid w:val="0063494E"/>
    <w:rPr>
      <w:lang w:val="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CE">
  <a:themeElements>
    <a:clrScheme name="Clean Energy">
      <a:dk1>
        <a:sysClr val="windowText" lastClr="000000"/>
      </a:dk1>
      <a:lt1>
        <a:sysClr val="window" lastClr="FFFFFF"/>
      </a:lt1>
      <a:dk2>
        <a:srgbClr val="424E59"/>
      </a:dk2>
      <a:lt2>
        <a:srgbClr val="F8EAD8"/>
      </a:lt2>
      <a:accent1>
        <a:srgbClr val="49ADBB"/>
      </a:accent1>
      <a:accent2>
        <a:srgbClr val="424E59"/>
      </a:accent2>
      <a:accent3>
        <a:srgbClr val="F8EAD8"/>
      </a:accent3>
      <a:accent4>
        <a:srgbClr val="EA6431"/>
      </a:accent4>
      <a:accent5>
        <a:srgbClr val="A9BA36"/>
      </a:accent5>
      <a:accent6>
        <a:srgbClr val="775A9E"/>
      </a:accent6>
      <a:hlink>
        <a:srgbClr val="49ADBB"/>
      </a:hlink>
      <a:folHlink>
        <a:srgbClr val="3A8A95"/>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3A48-91F4-D04C-AA74-68D6CFCA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2624</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 Tsetsekas</dc:creator>
  <cp:keywords/>
  <dc:description/>
  <cp:lastModifiedBy>Carolyn</cp:lastModifiedBy>
  <cp:revision>3</cp:revision>
  <cp:lastPrinted>2014-10-03T19:54:00Z</cp:lastPrinted>
  <dcterms:created xsi:type="dcterms:W3CDTF">2015-06-26T19:05:00Z</dcterms:created>
  <dcterms:modified xsi:type="dcterms:W3CDTF">2015-07-03T21:43:00Z</dcterms:modified>
  <cp:category/>
</cp:coreProperties>
</file>